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CCA3F" w14:textId="77777777" w:rsidR="00692591" w:rsidRDefault="00692591" w:rsidP="00130039">
      <w:pPr>
        <w:suppressAutoHyphens/>
        <w:spacing w:line="23" w:lineRule="atLeast"/>
        <w:ind w:left="850" w:hanging="568"/>
        <w:rPr>
          <w:b/>
          <w:sz w:val="20"/>
          <w:lang w:val="pl-PL" w:eastAsia="ar-SA"/>
        </w:rPr>
      </w:pPr>
      <w:bookmarkStart w:id="0" w:name="_GoBack"/>
      <w:bookmarkEnd w:id="0"/>
    </w:p>
    <w:p w14:paraId="6A57B5F1" w14:textId="77777777" w:rsidR="00692591" w:rsidRDefault="00692591" w:rsidP="00130039">
      <w:pPr>
        <w:suppressAutoHyphens/>
        <w:spacing w:line="23" w:lineRule="atLeast"/>
        <w:ind w:left="850" w:hanging="568"/>
        <w:rPr>
          <w:b/>
          <w:sz w:val="20"/>
          <w:lang w:val="pl-PL" w:eastAsia="ar-SA"/>
        </w:rPr>
      </w:pPr>
    </w:p>
    <w:p w14:paraId="3FB2DCD7" w14:textId="17BFD0C1" w:rsidR="00F32BF7" w:rsidRDefault="00F32BF7" w:rsidP="005529AB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705A47F4" w14:textId="77777777" w:rsidR="00692591" w:rsidRDefault="00692591" w:rsidP="00130039">
      <w:pPr>
        <w:suppressAutoHyphens/>
        <w:spacing w:line="23" w:lineRule="atLeast"/>
        <w:ind w:left="850" w:hanging="568"/>
        <w:rPr>
          <w:b/>
          <w:sz w:val="20"/>
          <w:lang w:val="pl-PL" w:eastAsia="ar-SA"/>
        </w:rPr>
      </w:pPr>
    </w:p>
    <w:p w14:paraId="187B3235" w14:textId="6FD99B5C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5263C6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F60CA9" w:rsidRDefault="00F60CA9" w:rsidP="00E26B30"/>
                          <w:p w14:paraId="0E6AB687" w14:textId="77777777" w:rsidR="00F60CA9" w:rsidRDefault="00F60CA9" w:rsidP="00E26B30"/>
                          <w:p w14:paraId="2EE90FAB" w14:textId="77777777" w:rsidR="00F60CA9" w:rsidRDefault="00F60CA9" w:rsidP="00E26B30"/>
                          <w:p w14:paraId="3E0AD68F" w14:textId="77777777" w:rsidR="00F60CA9" w:rsidRDefault="00F60CA9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F60CA9" w:rsidRDefault="00F60CA9" w:rsidP="00E26B30"/>
                    <w:p w14:paraId="0E6AB687" w14:textId="77777777" w:rsidR="00F60CA9" w:rsidRDefault="00F60CA9" w:rsidP="00E26B30"/>
                    <w:p w14:paraId="2EE90FAB" w14:textId="77777777" w:rsidR="00F60CA9" w:rsidRDefault="00F60CA9" w:rsidP="00E26B30"/>
                    <w:p w14:paraId="3E0AD68F" w14:textId="77777777" w:rsidR="00F60CA9" w:rsidRDefault="00F60CA9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BC0F3A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6BB25FE2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0D4061BF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4941D7B9" w14:textId="45C8743A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ZAŁĄCZNIK NR 1 do SWZ</w:t>
      </w:r>
    </w:p>
    <w:p w14:paraId="7DFD9E15" w14:textId="67D80916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C51D53">
        <w:rPr>
          <w:b/>
          <w:lang w:eastAsia="ar-SA"/>
        </w:rPr>
        <w:t>6</w:t>
      </w:r>
      <w:r w:rsidRPr="005263C6">
        <w:rPr>
          <w:b/>
          <w:lang w:eastAsia="ar-SA"/>
        </w:rPr>
        <w:t>.202</w:t>
      </w:r>
      <w:r w:rsidR="005529AB">
        <w:rPr>
          <w:b/>
          <w:lang w:eastAsia="ar-SA"/>
        </w:rPr>
        <w:t>5</w:t>
      </w:r>
    </w:p>
    <w:p w14:paraId="05A68F95" w14:textId="66CACDE3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>..................Dnia............................</w:t>
      </w:r>
    </w:p>
    <w:p w14:paraId="41832684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</w:p>
    <w:p w14:paraId="5F6972CA" w14:textId="675A8ED7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5263C6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>Gmina Cedry Wielkie</w:t>
      </w:r>
    </w:p>
    <w:p w14:paraId="319BBDE3" w14:textId="0067EF13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 xml:space="preserve">reprezentowana przez </w:t>
      </w:r>
    </w:p>
    <w:p w14:paraId="3ED08AC0" w14:textId="380E2857" w:rsidR="00E26B30" w:rsidRPr="005263C6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5263C6">
        <w:rPr>
          <w:b/>
          <w:lang w:eastAsia="ar-SA"/>
        </w:rPr>
        <w:t xml:space="preserve">            </w:t>
      </w:r>
      <w:r w:rsidR="00E26B30" w:rsidRPr="005263C6">
        <w:rPr>
          <w:b/>
          <w:lang w:eastAsia="ar-SA"/>
        </w:rPr>
        <w:t>Wójta Gminy Cedry Wielkie</w:t>
      </w:r>
    </w:p>
    <w:p w14:paraId="6167C70F" w14:textId="77777777" w:rsidR="00E26B30" w:rsidRPr="005263C6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5263C6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="00E26B30" w:rsidRPr="005263C6">
        <w:rPr>
          <w:b/>
          <w:lang w:eastAsia="ar-SA"/>
        </w:rPr>
        <w:t>Adres siedziby organów Zamawiającego:</w:t>
      </w:r>
    </w:p>
    <w:p w14:paraId="3EF53974" w14:textId="77777777" w:rsidR="00E26B30" w:rsidRPr="005263C6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Urząd Gminy Cedry Wielkie </w:t>
      </w:r>
    </w:p>
    <w:p w14:paraId="6F2A85E9" w14:textId="34CE86F2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ul. M. Płażyńskiego 16</w:t>
      </w:r>
    </w:p>
    <w:p w14:paraId="6A423738" w14:textId="4AD6B3FE" w:rsidR="00002F9B" w:rsidRPr="000C2B5A" w:rsidRDefault="003F7C11" w:rsidP="000C2B5A">
      <w:pPr>
        <w:suppressAutoHyphens/>
        <w:spacing w:line="23" w:lineRule="atLeast"/>
        <w:ind w:left="4536" w:firstLine="420"/>
        <w:rPr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83-020 Cedry Wielkie  </w:t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</w:p>
    <w:p w14:paraId="14B04CF5" w14:textId="77777777" w:rsidR="006A44DA" w:rsidRDefault="006A44DA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628809C0" w14:textId="11B38A24" w:rsidR="00002F9B" w:rsidRDefault="00E26B30" w:rsidP="000C2B5A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OFERTA</w:t>
      </w:r>
    </w:p>
    <w:p w14:paraId="2FC7524F" w14:textId="77777777" w:rsidR="009047D0" w:rsidRPr="005263C6" w:rsidRDefault="009047D0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3E2BD70D" w14:textId="2880049A" w:rsidR="00E26B30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n</w:t>
      </w:r>
      <w:r w:rsidR="00E26B30" w:rsidRPr="005263C6">
        <w:rPr>
          <w:b/>
          <w:lang w:eastAsia="ar-SA"/>
        </w:rPr>
        <w:t>a</w:t>
      </w:r>
    </w:p>
    <w:p w14:paraId="5DC06222" w14:textId="77777777" w:rsidR="00002F9B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4EC79897" w14:textId="3D465013" w:rsidR="00EF61A2" w:rsidRDefault="005529AB" w:rsidP="00EF61A2">
      <w:pPr>
        <w:suppressAutoHyphens/>
        <w:spacing w:line="23" w:lineRule="atLeast"/>
        <w:jc w:val="center"/>
        <w:rPr>
          <w:b/>
          <w:i/>
          <w:iCs/>
        </w:rPr>
      </w:pPr>
      <w:r w:rsidRPr="005529AB">
        <w:rPr>
          <w:b/>
          <w:i/>
          <w:iCs/>
          <w:lang w:val="pl-PL"/>
        </w:rPr>
        <w:t>Termomodernizacj</w:t>
      </w:r>
      <w:r>
        <w:rPr>
          <w:b/>
          <w:i/>
          <w:iCs/>
          <w:lang w:val="pl-PL"/>
        </w:rPr>
        <w:t>ę</w:t>
      </w:r>
      <w:r w:rsidRPr="005529AB">
        <w:rPr>
          <w:b/>
          <w:i/>
          <w:iCs/>
          <w:lang w:val="pl-PL"/>
        </w:rPr>
        <w:t xml:space="preserve"> budynku świetlicy w Trzcinisku zarządzanej przez Żuławski Ośrodek Kultury i Sportu w Cedrach Wielkich</w:t>
      </w:r>
      <w:r>
        <w:rPr>
          <w:b/>
          <w:i/>
          <w:iCs/>
          <w:lang w:val="pl-PL"/>
        </w:rPr>
        <w:t>.</w:t>
      </w:r>
    </w:p>
    <w:p w14:paraId="3382DECE" w14:textId="3CFDEABA" w:rsidR="009047D0" w:rsidRDefault="009047D0" w:rsidP="00EF61A2">
      <w:pPr>
        <w:suppressAutoHyphens/>
        <w:spacing w:line="23" w:lineRule="atLeast"/>
        <w:jc w:val="center"/>
        <w:rPr>
          <w:b/>
          <w:i/>
          <w:iCs/>
        </w:rPr>
      </w:pPr>
    </w:p>
    <w:p w14:paraId="66577086" w14:textId="77777777" w:rsidR="005C5361" w:rsidRPr="005263C6" w:rsidRDefault="005C5361" w:rsidP="00025A55">
      <w:pPr>
        <w:suppressAutoHyphens/>
        <w:spacing w:line="23" w:lineRule="atLeast"/>
        <w:jc w:val="center"/>
        <w:rPr>
          <w:b/>
          <w:spacing w:val="-4"/>
          <w:lang w:eastAsia="ar-SA"/>
        </w:rPr>
      </w:pPr>
    </w:p>
    <w:p w14:paraId="7D423E8D" w14:textId="2FEB101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I. Dane dotyczące Wykonawcy:</w:t>
      </w:r>
    </w:p>
    <w:p w14:paraId="1DD144DD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6E0967FB" w14:textId="6ED23C39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e-mail:…………………………………………………………………..………...………</w:t>
      </w:r>
    </w:p>
    <w:p w14:paraId="125D4947" w14:textId="77777777" w:rsidR="00002F9B" w:rsidRPr="005263C6" w:rsidRDefault="00002F9B" w:rsidP="004A1638">
      <w:pPr>
        <w:suppressAutoHyphens/>
        <w:spacing w:line="23" w:lineRule="atLeast"/>
        <w:jc w:val="both"/>
        <w:rPr>
          <w:lang w:eastAsia="ar-SA"/>
        </w:rPr>
      </w:pPr>
    </w:p>
    <w:p w14:paraId="30978188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II. Cena oferty:</w:t>
      </w:r>
    </w:p>
    <w:p w14:paraId="3F510F08" w14:textId="77777777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odpowiedzi na ogłoszenie o zamówieniu oferuję/oferujemy spełnienie przedmiotu zamówienia za cenę ryczałtową:</w:t>
      </w:r>
    </w:p>
    <w:p w14:paraId="4A851AEF" w14:textId="1BD72E2C" w:rsidR="006A44DA" w:rsidRDefault="006A44DA" w:rsidP="004A1638">
      <w:pPr>
        <w:suppressAutoHyphens/>
        <w:spacing w:line="23" w:lineRule="atLeast"/>
        <w:rPr>
          <w:lang w:eastAsia="ar-SA"/>
        </w:rPr>
      </w:pPr>
    </w:p>
    <w:p w14:paraId="419338CA" w14:textId="691F117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bookmarkStart w:id="1" w:name="_Hlk116556376"/>
      <w:bookmarkStart w:id="2" w:name="_Hlk104209148"/>
      <w:r w:rsidRPr="005263C6">
        <w:rPr>
          <w:b/>
          <w:lang w:eastAsia="ar-SA"/>
        </w:rPr>
        <w:t>Cena całkowita …………………………………………</w:t>
      </w:r>
      <w:r w:rsidR="00C8675B">
        <w:rPr>
          <w:b/>
          <w:lang w:eastAsia="ar-SA"/>
        </w:rPr>
        <w:t>.</w:t>
      </w:r>
      <w:r w:rsidRPr="005263C6">
        <w:rPr>
          <w:b/>
          <w:lang w:eastAsia="ar-SA"/>
        </w:rPr>
        <w:t>………………….zł</w:t>
      </w:r>
    </w:p>
    <w:p w14:paraId="47F663E4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5262F8BF" w14:textId="0207323D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tym stawka VAT …………... % (………………………</w:t>
      </w:r>
      <w:r w:rsidR="00C8675B">
        <w:rPr>
          <w:lang w:eastAsia="ar-SA"/>
        </w:rPr>
        <w:t>.</w:t>
      </w:r>
      <w:r w:rsidRPr="005263C6">
        <w:rPr>
          <w:lang w:eastAsia="ar-SA"/>
        </w:rPr>
        <w:t>……………….zł)</w:t>
      </w:r>
    </w:p>
    <w:p w14:paraId="39ED85D6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8344366" w14:textId="5E7DDF76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Wartość netto ……………………………………………………………….. zł</w:t>
      </w:r>
    </w:p>
    <w:bookmarkEnd w:id="1"/>
    <w:bookmarkEnd w:id="2"/>
    <w:p w14:paraId="07393A73" w14:textId="77777777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06C1F71F" w14:textId="014128E9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3BCB2F0A" w14:textId="3A5A34CF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1A8B5B4" w14:textId="0A920B20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FC171AA" w14:textId="280C5653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7C587089" w14:textId="24EB7036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77EE156" w14:textId="77777777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442EAB3" w14:textId="77777777" w:rsidR="00C8675B" w:rsidRPr="005263C6" w:rsidRDefault="00C8675B" w:rsidP="004A1638">
      <w:pPr>
        <w:suppressAutoHyphens/>
        <w:spacing w:line="23" w:lineRule="atLeast"/>
        <w:rPr>
          <w:b/>
          <w:lang w:eastAsia="ar-SA"/>
        </w:rPr>
      </w:pPr>
    </w:p>
    <w:p w14:paraId="2082BF98" w14:textId="744D94D8" w:rsidR="009047D0" w:rsidRDefault="009047D0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>Kryterium „gwarancja</w:t>
      </w:r>
      <w:r w:rsidR="005529AB">
        <w:rPr>
          <w:b/>
          <w:lang w:eastAsia="ar-SA"/>
        </w:rPr>
        <w:t xml:space="preserve"> na roboty budowlane</w:t>
      </w:r>
      <w:r>
        <w:rPr>
          <w:b/>
          <w:lang w:eastAsia="ar-SA"/>
        </w:rPr>
        <w:t>”:</w:t>
      </w:r>
    </w:p>
    <w:p w14:paraId="002281D6" w14:textId="77777777" w:rsidR="00692591" w:rsidRDefault="00692591" w:rsidP="004A1638">
      <w:pPr>
        <w:suppressAutoHyphens/>
        <w:spacing w:line="23" w:lineRule="atLeast"/>
        <w:rPr>
          <w:b/>
          <w:lang w:eastAsia="ar-SA"/>
        </w:rPr>
      </w:pPr>
    </w:p>
    <w:p w14:paraId="453EED8A" w14:textId="1AA37067" w:rsidR="00E26B30" w:rsidRDefault="00E57E36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</w:t>
      </w:r>
      <w:r w:rsidR="009047D0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="00E26B30"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9226164" w14:textId="381E59FC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63ADD31F" w14:textId="77777777" w:rsidR="00A106B1" w:rsidRPr="005263C6" w:rsidRDefault="00A106B1" w:rsidP="004A1638">
      <w:pPr>
        <w:suppressAutoHyphens/>
        <w:spacing w:line="23" w:lineRule="atLeast"/>
        <w:rPr>
          <w:b/>
          <w:lang w:eastAsia="ar-SA"/>
        </w:rPr>
      </w:pPr>
    </w:p>
    <w:p w14:paraId="1A2B9A88" w14:textId="634746BD" w:rsidR="00E26B30" w:rsidRDefault="00E26B30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  <w:r w:rsidRPr="005263C6">
        <w:rPr>
          <w:bCs/>
          <w:i/>
          <w:iCs/>
          <w:sz w:val="20"/>
          <w:szCs w:val="20"/>
        </w:rPr>
        <w:t>W przypadku nie uzupełnienia w druku oferty pola „gwarancja</w:t>
      </w:r>
      <w:r w:rsidR="005529AB">
        <w:rPr>
          <w:bCs/>
          <w:i/>
          <w:iCs/>
          <w:sz w:val="20"/>
          <w:szCs w:val="20"/>
        </w:rPr>
        <w:t xml:space="preserve"> na roboty budowlane</w:t>
      </w:r>
      <w:r w:rsidRPr="005263C6">
        <w:rPr>
          <w:bCs/>
          <w:i/>
          <w:iCs/>
          <w:sz w:val="20"/>
          <w:szCs w:val="20"/>
        </w:rPr>
        <w:t xml:space="preserve">” Zamawiający uzna, iż Wykonawca zaoferował 36 miesięczny okres gwarancji i tym samym przyzna Wykonawcy  0 punktów. W przypadku wpisania mniejszej wartości niż 36 miesięcy, Zamawiający odrzuci ofertę jako niezgodną z wymaganiami określonymi w SWZ. W przypadku wpisania wartości powyżej </w:t>
      </w:r>
      <w:r w:rsidR="005529AB">
        <w:rPr>
          <w:bCs/>
          <w:i/>
          <w:iCs/>
          <w:sz w:val="20"/>
          <w:szCs w:val="20"/>
        </w:rPr>
        <w:t xml:space="preserve">60 </w:t>
      </w:r>
      <w:r w:rsidRPr="005263C6">
        <w:rPr>
          <w:bCs/>
          <w:i/>
          <w:iCs/>
          <w:sz w:val="20"/>
          <w:szCs w:val="20"/>
        </w:rPr>
        <w:t xml:space="preserve">miesięcy Zamawiający uzna, iż Wykonawca zaoferował </w:t>
      </w:r>
      <w:r w:rsidR="005529AB">
        <w:rPr>
          <w:bCs/>
          <w:i/>
          <w:iCs/>
          <w:sz w:val="20"/>
          <w:szCs w:val="20"/>
        </w:rPr>
        <w:t>60</w:t>
      </w:r>
      <w:r w:rsidRPr="005263C6">
        <w:rPr>
          <w:bCs/>
          <w:i/>
          <w:iCs/>
          <w:sz w:val="20"/>
          <w:szCs w:val="20"/>
        </w:rPr>
        <w:t xml:space="preserve"> miesięczny termin gwarancji i tym samym przyzna </w:t>
      </w:r>
      <w:r w:rsidR="005529AB">
        <w:rPr>
          <w:bCs/>
          <w:i/>
          <w:iCs/>
          <w:sz w:val="20"/>
          <w:szCs w:val="20"/>
        </w:rPr>
        <w:t>2</w:t>
      </w:r>
      <w:r w:rsidRPr="005263C6">
        <w:rPr>
          <w:bCs/>
          <w:i/>
          <w:iCs/>
          <w:sz w:val="20"/>
          <w:szCs w:val="20"/>
        </w:rPr>
        <w:t>0 punktów w ramach</w:t>
      </w:r>
      <w:r w:rsidR="005529AB">
        <w:rPr>
          <w:bCs/>
          <w:i/>
          <w:iCs/>
          <w:sz w:val="20"/>
          <w:szCs w:val="20"/>
        </w:rPr>
        <w:t xml:space="preserve"> niniejszego</w:t>
      </w:r>
      <w:r w:rsidRPr="005263C6">
        <w:rPr>
          <w:bCs/>
          <w:i/>
          <w:iCs/>
          <w:sz w:val="20"/>
          <w:szCs w:val="20"/>
        </w:rPr>
        <w:t xml:space="preserve"> kryterium</w:t>
      </w:r>
      <w:r w:rsidR="005529AB">
        <w:rPr>
          <w:bCs/>
          <w:i/>
          <w:iCs/>
          <w:sz w:val="20"/>
          <w:szCs w:val="20"/>
        </w:rPr>
        <w:t>.</w:t>
      </w:r>
    </w:p>
    <w:p w14:paraId="31374015" w14:textId="77777777" w:rsidR="009C0ED5" w:rsidRDefault="009C0ED5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17145917" w14:textId="66ABDC9A" w:rsidR="00C8675B" w:rsidRDefault="00C8675B" w:rsidP="004A1638">
      <w:pPr>
        <w:spacing w:line="23" w:lineRule="atLeast"/>
        <w:jc w:val="both"/>
        <w:rPr>
          <w:b/>
          <w:bCs/>
          <w:iCs/>
        </w:rPr>
      </w:pPr>
      <w:r w:rsidRPr="005263C6">
        <w:rPr>
          <w:b/>
          <w:bCs/>
          <w:iCs/>
        </w:rPr>
        <w:t>Kryt</w:t>
      </w:r>
      <w:r>
        <w:rPr>
          <w:b/>
          <w:bCs/>
          <w:iCs/>
        </w:rPr>
        <w:t>erium: „</w:t>
      </w:r>
      <w:r w:rsidR="00735889" w:rsidRPr="00735889">
        <w:rPr>
          <w:b/>
          <w:bCs/>
          <w:iCs/>
          <w:lang w:val="pl-PL"/>
        </w:rPr>
        <w:t xml:space="preserve"> gwarancja europejska Producenta na panele Pv</w:t>
      </w:r>
      <w:r>
        <w:rPr>
          <w:b/>
          <w:bCs/>
          <w:iCs/>
        </w:rPr>
        <w:t>”</w:t>
      </w:r>
    </w:p>
    <w:p w14:paraId="67ED2099" w14:textId="77777777" w:rsidR="00C8675B" w:rsidRDefault="00C8675B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23F783EB" w14:textId="77777777" w:rsidR="00E57E36" w:rsidRDefault="00E57E36" w:rsidP="00E57E36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 </w:t>
      </w:r>
      <w:r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E838F91" w14:textId="77777777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0F088ACA" w14:textId="77777777" w:rsidR="00C8675B" w:rsidRDefault="00C8675B" w:rsidP="009C0ED5">
      <w:pPr>
        <w:suppressAutoHyphens/>
        <w:spacing w:line="23" w:lineRule="atLeast"/>
        <w:rPr>
          <w:b/>
          <w:lang w:eastAsia="ar-SA"/>
        </w:rPr>
      </w:pPr>
    </w:p>
    <w:p w14:paraId="030D32C9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b/>
          <w:lang w:eastAsia="ar-SA"/>
        </w:rPr>
        <w:t>III. Płatność</w:t>
      </w:r>
    </w:p>
    <w:p w14:paraId="454E8F40" w14:textId="36445306" w:rsidR="00E26B30" w:rsidRPr="005263C6" w:rsidRDefault="00E26B30" w:rsidP="004A1638">
      <w:pPr>
        <w:spacing w:line="23" w:lineRule="atLeast"/>
      </w:pPr>
      <w:r w:rsidRPr="005263C6">
        <w:t xml:space="preserve">Zapłata realizowana będzie, przelewem na konto Wykonawcy w okresie </w:t>
      </w:r>
      <w:r w:rsidRPr="005263C6">
        <w:rPr>
          <w:b/>
        </w:rPr>
        <w:t>30 dni</w:t>
      </w:r>
      <w:r w:rsidRPr="005263C6">
        <w:t xml:space="preserve"> od daty otrzymania prawidłowo wystawionej faktury VAT przez Zamawiającego. Na fakturze powinien znajdować się numer umowy robót budowlanych, której faktura dotyczy.</w:t>
      </w:r>
    </w:p>
    <w:p w14:paraId="7631E8AA" w14:textId="77777777" w:rsidR="00302D79" w:rsidRPr="005263C6" w:rsidRDefault="00302D79" w:rsidP="004A1638">
      <w:pPr>
        <w:spacing w:line="23" w:lineRule="atLeast"/>
      </w:pPr>
    </w:p>
    <w:p w14:paraId="71DA7492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IV. Podwykonawca:</w:t>
      </w:r>
    </w:p>
    <w:p w14:paraId="64B6FB9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Informujemy, że zamierzamy powierzyć wykonanie części zamówienia podwykonawcy:</w:t>
      </w:r>
    </w:p>
    <w:p w14:paraId="5ADE1E07" w14:textId="0DB2B786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1.Zakres wykonywanych prac oraz nazwy podwykonawców – o ile są znani:</w:t>
      </w:r>
    </w:p>
    <w:p w14:paraId="1632D467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2829D30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V. Poleganie na zasobach podmiotów trzecich:</w:t>
      </w:r>
    </w:p>
    <w:p w14:paraId="47D51AB8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Informujemy, że będziemy polegać na zasobach podmiotu trzeciego:</w:t>
      </w:r>
    </w:p>
    <w:p w14:paraId="556EEE5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 xml:space="preserve">1.Nazwa podmiotu: </w:t>
      </w:r>
    </w:p>
    <w:p w14:paraId="1BBA763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ww. punktu Zamawiający uzna, że wykonawca będzie nie będzie polegał na zasobach podmiotu trzeciego.  </w:t>
      </w:r>
    </w:p>
    <w:p w14:paraId="68FB1D3A" w14:textId="77777777" w:rsidR="00084458" w:rsidRPr="005263C6" w:rsidRDefault="00084458" w:rsidP="004A1638">
      <w:pPr>
        <w:suppressAutoHyphens/>
        <w:spacing w:line="23" w:lineRule="atLeast"/>
        <w:rPr>
          <w:lang w:eastAsia="ar-SA"/>
        </w:rPr>
      </w:pPr>
    </w:p>
    <w:p w14:paraId="4E5F119A" w14:textId="77777777" w:rsidR="00E26B30" w:rsidRPr="005263C6" w:rsidRDefault="00E26B30" w:rsidP="004A1638">
      <w:pPr>
        <w:suppressAutoHyphens/>
        <w:spacing w:line="23" w:lineRule="atLeast"/>
        <w:jc w:val="both"/>
        <w:rPr>
          <w:b/>
          <w:lang w:eastAsia="ar-SA"/>
        </w:rPr>
      </w:pPr>
      <w:r w:rsidRPr="005263C6">
        <w:rPr>
          <w:b/>
          <w:lang w:eastAsia="ar-SA"/>
        </w:rPr>
        <w:t>VI. Czy Wykonawca jest mikroprzedsiębiorstwem bądź małym lub średnim przedsiębiorstwem</w:t>
      </w:r>
      <w:r w:rsidRPr="005263C6">
        <w:rPr>
          <w:b/>
          <w:vertAlign w:val="superscript"/>
          <w:lang w:eastAsia="ar-SA"/>
        </w:rPr>
        <w:footnoteReference w:id="1"/>
      </w:r>
      <w:r w:rsidRPr="005263C6">
        <w:rPr>
          <w:b/>
          <w:lang w:eastAsia="ar-SA"/>
        </w:rPr>
        <w:t>?</w:t>
      </w:r>
    </w:p>
    <w:p w14:paraId="30332C8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3640A40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lastRenderedPageBreak/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TAK, ……………………. </w:t>
      </w:r>
      <w:r w:rsidRPr="005263C6">
        <w:rPr>
          <w:i/>
          <w:lang w:eastAsia="ar-SA"/>
        </w:rPr>
        <w:t>(Jakim - wypełnia wykonawca)</w:t>
      </w:r>
      <w:r w:rsidRPr="005263C6">
        <w:rPr>
          <w:i/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NIE</w:t>
      </w:r>
    </w:p>
    <w:p w14:paraId="5029D699" w14:textId="0CB62471" w:rsidR="00C8675B" w:rsidRPr="005263C6" w:rsidRDefault="00C8675B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</w:p>
    <w:p w14:paraId="416B0995" w14:textId="77777777" w:rsidR="00E26B30" w:rsidRPr="005263C6" w:rsidRDefault="00E26B30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  <w:r w:rsidRPr="005263C6">
        <w:rPr>
          <w:b/>
          <w:bCs/>
          <w:u w:val="single"/>
          <w:lang w:eastAsia="ar-SA"/>
        </w:rPr>
        <w:t>VII. Ponadto oświadczam(y), że:</w:t>
      </w:r>
    </w:p>
    <w:p w14:paraId="425B6E3F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Wybór oferty prowadzi/nie prowadzi</w:t>
      </w:r>
      <w:r w:rsidRPr="005263C6">
        <w:rPr>
          <w:rStyle w:val="Odwoanieprzypisudolnego"/>
          <w:bCs/>
        </w:rPr>
        <w:footnoteReference w:id="2"/>
      </w:r>
      <w:r w:rsidRPr="005263C6">
        <w:rPr>
          <w:bCs/>
        </w:rPr>
        <w:t xml:space="preserve"> do powstania u Zamawiającego obowiązku podatkowego:</w:t>
      </w:r>
    </w:p>
    <w:p w14:paraId="48A14DE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Wartość towaru lub usługi bez kwoty podatku VAT: ……………..……………………………………….</w:t>
      </w:r>
    </w:p>
    <w:p w14:paraId="26687DAC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 xml:space="preserve">Zapoznałem się ze wszystkimi warunkami określonymi w SWZ oraz w projekcie umowy, oraz że akceptuje je w całości. </w:t>
      </w:r>
    </w:p>
    <w:p w14:paraId="3FDBED5D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 xml:space="preserve">Uważam się za związanego ofertą przez </w:t>
      </w:r>
      <w:r w:rsidRPr="005263C6">
        <w:rPr>
          <w:b/>
          <w:bCs/>
        </w:rPr>
        <w:t>30 dni</w:t>
      </w:r>
      <w:r w:rsidRPr="005263C6">
        <w:t xml:space="preserve"> od dnia w którym dokonano otwarcia ofert,</w:t>
      </w:r>
    </w:p>
    <w:p w14:paraId="732DE29F" w14:textId="0CAC0716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425BE5CC" w14:textId="5D6E5C0D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/>
        </w:rPr>
        <w:t>Niniejsza oferta zawiera na stronach nr od ____ do ____ informacje stanowiące tajemnicę przedsiębiorstwa w rozumieniu przepisów ustawy z dnia 16 kwietnia 1993 r.    o zwalczaniu nieuczciwej konkurencji (tekst jednolity Dz. U. z 2019 r., poz. 1010 z późn.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późn. zm.)w oparciu o następujące uzasadnienie:</w:t>
      </w:r>
    </w:p>
    <w:p w14:paraId="5A8B9CA6" w14:textId="77777777" w:rsidR="00E26B30" w:rsidRPr="005263C6" w:rsidRDefault="00E26B30" w:rsidP="004A1638">
      <w:pPr>
        <w:suppressAutoHyphens/>
        <w:spacing w:line="23" w:lineRule="atLeast"/>
        <w:ind w:left="284"/>
        <w:rPr>
          <w:b/>
        </w:rPr>
      </w:pPr>
      <w:r w:rsidRPr="005263C6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</w:pPr>
      <w:r w:rsidRPr="005263C6"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766FAA57" w14:textId="3BC2B7BB" w:rsidR="00E26B30" w:rsidRDefault="00E26B30" w:rsidP="000C2B5A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Oferta została złożona na ............ ponumerowanych kolejno stronach łącznie ze wszystkimi załącznikami wymaganymi przez Zamawiającego.</w:t>
      </w:r>
    </w:p>
    <w:p w14:paraId="380F5035" w14:textId="3E84E1D6" w:rsidR="000C2B5A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p w14:paraId="0AD8ADC1" w14:textId="77777777" w:rsidR="000C2B5A" w:rsidRPr="005263C6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5263C6" w:rsidRPr="005263C6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</w:pPr>
            <w:r w:rsidRPr="005263C6">
              <w:t xml:space="preserve">Osoby upoważnione do podpisania oferty w imieniu wykonawcy </w:t>
            </w:r>
          </w:p>
        </w:tc>
      </w:tr>
      <w:tr w:rsidR="005263C6" w:rsidRPr="005263C6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Podpis</w:t>
            </w:r>
          </w:p>
        </w:tc>
      </w:tr>
      <w:tr w:rsidR="005263C6" w:rsidRPr="005263C6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</w:pPr>
            <w:r w:rsidRPr="005263C6"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</w:tr>
      <w:tr w:rsidR="00E26B30" w:rsidRPr="005263C6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</w:tr>
    </w:tbl>
    <w:p w14:paraId="15D7DC9B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0DB11E76" w:rsidR="00E26B30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EEA5288" w14:textId="29158338" w:rsidR="009E1E90" w:rsidRDefault="009E1E9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17E5C15" w14:textId="6AA1D68A" w:rsidR="00C8675B" w:rsidRDefault="00C8675B" w:rsidP="00735889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9C56A24" w14:textId="4665FBEC" w:rsidR="00035248" w:rsidRPr="005263C6" w:rsidRDefault="00035248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5263C6">
        <w:rPr>
          <w:b/>
          <w:lang w:val="pl-PL" w:eastAsia="ar-SA"/>
        </w:rPr>
        <w:t xml:space="preserve">ZAŁĄCZNIK NR </w:t>
      </w:r>
      <w:r w:rsidR="00D44318" w:rsidRPr="005263C6">
        <w:rPr>
          <w:b/>
          <w:lang w:val="pl-PL" w:eastAsia="ar-SA"/>
        </w:rPr>
        <w:t>2</w:t>
      </w:r>
      <w:r w:rsidRPr="005263C6">
        <w:rPr>
          <w:b/>
          <w:lang w:val="pl-PL" w:eastAsia="ar-SA"/>
        </w:rPr>
        <w:t xml:space="preserve"> do SWZ</w:t>
      </w:r>
    </w:p>
    <w:p w14:paraId="4585AE1C" w14:textId="23C91CEC" w:rsidR="00035248" w:rsidRPr="005263C6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C51D53">
        <w:rPr>
          <w:b/>
          <w:lang w:eastAsia="ar-SA"/>
        </w:rPr>
        <w:t>6</w:t>
      </w:r>
      <w:r w:rsidR="00A106B1">
        <w:rPr>
          <w:b/>
          <w:lang w:eastAsia="ar-SA"/>
        </w:rPr>
        <w:t>.202</w:t>
      </w:r>
      <w:r w:rsidR="00735889">
        <w:rPr>
          <w:b/>
          <w:lang w:eastAsia="ar-SA"/>
        </w:rPr>
        <w:t>5</w:t>
      </w:r>
    </w:p>
    <w:p w14:paraId="34754981" w14:textId="77777777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5263C6">
        <w:rPr>
          <w:lang w:val="pl-PL" w:eastAsia="ar-SA"/>
        </w:rPr>
        <w:t>..................Dnia............................</w:t>
      </w:r>
    </w:p>
    <w:p w14:paraId="47302C17" w14:textId="77777777" w:rsidR="00302D79" w:rsidRPr="005263C6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i/>
          <w:lang w:eastAsia="ar-SA"/>
        </w:rPr>
        <w:tab/>
      </w:r>
      <w:r w:rsidRPr="005263C6">
        <w:rPr>
          <w:b/>
          <w:i/>
          <w:lang w:eastAsia="ar-SA"/>
        </w:rPr>
        <w:tab/>
      </w:r>
      <w:r w:rsidRPr="005263C6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Gmina Cedry Wielkie</w:t>
      </w:r>
    </w:p>
    <w:p w14:paraId="0F3E8E15" w14:textId="5E16067D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Wójta Gminy Cedry Wielkie</w:t>
      </w:r>
    </w:p>
    <w:p w14:paraId="64DDAAD1" w14:textId="77777777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5263C6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Adres siedziby organów </w:t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Zamawiającego:</w:t>
      </w:r>
    </w:p>
    <w:p w14:paraId="39FE6907" w14:textId="77777777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ul. M. Płażyńskiego 16</w:t>
      </w:r>
    </w:p>
    <w:p w14:paraId="258D110A" w14:textId="3C55C1DF" w:rsidR="00035248" w:rsidRPr="005263C6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83-020 Cedry Wielkie  </w:t>
      </w:r>
    </w:p>
    <w:p w14:paraId="4128F0F7" w14:textId="77777777" w:rsidR="00735889" w:rsidRDefault="00735889" w:rsidP="004A1638">
      <w:pPr>
        <w:spacing w:line="23" w:lineRule="atLeast"/>
        <w:contextualSpacing/>
        <w:rPr>
          <w:b/>
          <w:lang w:val="pl-PL"/>
        </w:rPr>
      </w:pPr>
    </w:p>
    <w:p w14:paraId="2FD373F7" w14:textId="71AAD136" w:rsidR="00035248" w:rsidRPr="005263C6" w:rsidRDefault="00035248" w:rsidP="004A1638">
      <w:pPr>
        <w:spacing w:line="23" w:lineRule="atLeast"/>
        <w:contextualSpacing/>
        <w:rPr>
          <w:b/>
          <w:lang w:val="pl-PL"/>
        </w:rPr>
      </w:pPr>
      <w:r w:rsidRPr="005263C6">
        <w:rPr>
          <w:b/>
          <w:lang w:val="pl-PL"/>
        </w:rPr>
        <w:t>Wykonawca:</w:t>
      </w:r>
    </w:p>
    <w:p w14:paraId="5E14A192" w14:textId="05636D6D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</w:t>
      </w:r>
      <w:r w:rsidR="00302D79" w:rsidRPr="005263C6">
        <w:rPr>
          <w:lang w:val="pl-PL"/>
        </w:rPr>
        <w:t>…</w:t>
      </w:r>
    </w:p>
    <w:p w14:paraId="58874BE2" w14:textId="0EB54520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5263C6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5263C6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5263C6">
        <w:rPr>
          <w:u w:val="single"/>
          <w:lang w:val="pl-PL"/>
        </w:rPr>
        <w:t>reprezentowany przez:</w:t>
      </w:r>
    </w:p>
    <w:p w14:paraId="458FFA57" w14:textId="52698FA4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</w:t>
      </w:r>
      <w:r w:rsidR="00302D79" w:rsidRPr="005263C6">
        <w:rPr>
          <w:lang w:val="pl-PL"/>
        </w:rPr>
        <w:t>……………………………………</w:t>
      </w:r>
      <w:r w:rsidRPr="005263C6">
        <w:rPr>
          <w:lang w:val="pl-PL"/>
        </w:rPr>
        <w:t>…</w:t>
      </w:r>
    </w:p>
    <w:p w14:paraId="3F83C122" w14:textId="77777777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(imię, nazwisko, stanowisko/podstawa do reprezentacji)</w:t>
      </w:r>
    </w:p>
    <w:p w14:paraId="3C9513E9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5263C6" w:rsidRDefault="00035248" w:rsidP="004A1638">
      <w:pPr>
        <w:spacing w:line="23" w:lineRule="atLeast"/>
        <w:jc w:val="center"/>
        <w:rPr>
          <w:b/>
          <w:lang w:val="pl-PL"/>
        </w:rPr>
      </w:pPr>
      <w:r w:rsidRPr="005263C6">
        <w:rPr>
          <w:b/>
          <w:lang w:val="pl-PL"/>
        </w:rPr>
        <w:t xml:space="preserve">składane na podstawie art. </w:t>
      </w:r>
      <w:r w:rsidR="00B33FBA" w:rsidRPr="005263C6">
        <w:rPr>
          <w:b/>
          <w:lang w:val="pl-PL"/>
        </w:rPr>
        <w:t>125</w:t>
      </w:r>
      <w:r w:rsidRPr="005263C6">
        <w:rPr>
          <w:b/>
          <w:lang w:val="pl-PL"/>
        </w:rPr>
        <w:t xml:space="preserve"> ust. 1 ustawy PZP, </w:t>
      </w:r>
    </w:p>
    <w:p w14:paraId="47576CF3" w14:textId="6B271CDA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>DOTYCZĄCE PRZESŁANEK WYKLUCZENIA Z POSTĘPOWANIA</w:t>
      </w:r>
    </w:p>
    <w:p w14:paraId="568ACDE1" w14:textId="77777777" w:rsidR="00002F9B" w:rsidRPr="005263C6" w:rsidRDefault="00002F9B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50F46D2F" w:rsidR="00035248" w:rsidRPr="00735889" w:rsidRDefault="00035248" w:rsidP="00541737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735889">
        <w:rPr>
          <w:lang w:val="pl-PL"/>
        </w:rPr>
        <w:t xml:space="preserve">Na potrzeby postępowania o udzielenie zamówienia publicznego </w:t>
      </w:r>
      <w:r w:rsidR="005C4E9F" w:rsidRPr="00735889">
        <w:rPr>
          <w:lang w:val="pl-PL"/>
        </w:rPr>
        <w:t>pn.:</w:t>
      </w:r>
      <w:r w:rsidR="002E779F" w:rsidRPr="00735889">
        <w:rPr>
          <w:lang w:val="pl-PL"/>
        </w:rPr>
        <w:t xml:space="preserve"> </w:t>
      </w:r>
      <w:r w:rsidR="00BF5A70" w:rsidRPr="00735889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A106B1" w:rsidRPr="00735889">
        <w:rPr>
          <w:b/>
          <w:bCs/>
          <w:iCs/>
          <w:color w:val="000000"/>
        </w:rPr>
        <w:t>”</w:t>
      </w:r>
      <w:r w:rsidR="00EF61A2" w:rsidRPr="00735889">
        <w:rPr>
          <w:b/>
          <w:bCs/>
          <w:iCs/>
          <w:color w:val="000000"/>
        </w:rPr>
        <w:t xml:space="preserve">, </w:t>
      </w:r>
      <w:r w:rsidR="005C4E9F" w:rsidRPr="00735889">
        <w:rPr>
          <w:lang w:val="pl-PL"/>
        </w:rPr>
        <w:t xml:space="preserve">prowadzonego przez </w:t>
      </w:r>
      <w:r w:rsidR="005C4E9F" w:rsidRPr="00735889">
        <w:rPr>
          <w:b/>
          <w:lang w:val="pl-PL"/>
        </w:rPr>
        <w:t>Urząd Gminy Cedry Wielkie</w:t>
      </w:r>
      <w:r w:rsidR="005C4E9F" w:rsidRPr="00735889">
        <w:rPr>
          <w:lang w:val="pl-PL"/>
        </w:rPr>
        <w:t>,</w:t>
      </w:r>
      <w:r w:rsidRPr="00735889">
        <w:rPr>
          <w:lang w:val="pl-PL"/>
        </w:rPr>
        <w:t xml:space="preserve"> oświadczam, co następuje:</w:t>
      </w:r>
    </w:p>
    <w:p w14:paraId="35C5EEB5" w14:textId="77777777" w:rsidR="00302D79" w:rsidRPr="005263C6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OŚWIADCZENIA DOTYCZĄCE WYKONAWCY:</w:t>
      </w:r>
    </w:p>
    <w:p w14:paraId="74EEFF5D" w14:textId="2ED60637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5263C6">
        <w:t>Oświadczam, że nie podlegam wykluczeniu z postępowania na po</w:t>
      </w:r>
      <w:r w:rsidR="00B33FBA" w:rsidRPr="005263C6">
        <w:t xml:space="preserve">dstawie </w:t>
      </w:r>
      <w:r w:rsidR="00B33FBA" w:rsidRPr="005263C6">
        <w:br/>
        <w:t>art.</w:t>
      </w:r>
      <w:r w:rsidR="00B33FBA" w:rsidRPr="005263C6">
        <w:rPr>
          <w:lang w:val="pl-PL"/>
        </w:rPr>
        <w:t xml:space="preserve"> 108 </w:t>
      </w:r>
      <w:r w:rsidR="002F2F46" w:rsidRPr="005263C6">
        <w:rPr>
          <w:lang w:val="pl-PL"/>
        </w:rPr>
        <w:t xml:space="preserve">ust 1 </w:t>
      </w:r>
      <w:r w:rsidR="00735889">
        <w:rPr>
          <w:lang w:val="pl-PL"/>
        </w:rPr>
        <w:t xml:space="preserve">oraz art. 109 ust. 1 pkt 4) </w:t>
      </w:r>
      <w:r w:rsidRPr="005263C6">
        <w:t>ustawy PZP.</w:t>
      </w:r>
    </w:p>
    <w:p w14:paraId="698F8D49" w14:textId="77777777" w:rsidR="006A44DA" w:rsidRPr="005263C6" w:rsidRDefault="006A44DA" w:rsidP="006A44DA">
      <w:pPr>
        <w:pStyle w:val="Akapitzlist"/>
        <w:spacing w:line="23" w:lineRule="atLeast"/>
      </w:pPr>
    </w:p>
    <w:p w14:paraId="0FC77638" w14:textId="2C146C85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="005C4E9F" w:rsidRPr="005263C6">
        <w:rPr>
          <w:lang w:val="pl-PL"/>
        </w:rPr>
        <w:t xml:space="preserve">dnia …………………. r.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  <w:t xml:space="preserve">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7465A241" w14:textId="6F5E5FBB" w:rsidR="00302D79" w:rsidRPr="005263C6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128B8A0A" w14:textId="057598A8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B6E216D" w14:textId="11D09194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96D8C26" w14:textId="64813A11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4C9D77B7" w14:textId="6465F515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6780005" w14:textId="685288AA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4E5D2F4" w14:textId="77777777" w:rsidR="00002F9B" w:rsidRPr="005263C6" w:rsidRDefault="00002F9B" w:rsidP="00874FEB">
      <w:pPr>
        <w:spacing w:line="23" w:lineRule="atLeast"/>
        <w:rPr>
          <w:i/>
          <w:lang w:val="pl-PL"/>
        </w:rPr>
      </w:pPr>
    </w:p>
    <w:p w14:paraId="0E3DDEB9" w14:textId="77777777" w:rsidR="00035248" w:rsidRPr="005263C6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 xml:space="preserve">Oświadczam, że zachodzą w stosunku do mnie podstawy wykluczenia z postępowania na podstawie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art. …………. ustawy PZP </w:t>
      </w:r>
      <w:r w:rsidRPr="005263C6">
        <w:rPr>
          <w:i/>
          <w:lang w:val="pl-PL"/>
        </w:rPr>
        <w:t xml:space="preserve">(podać mającą zastosowanie podstawę wykluczenia spośród wymienionych w art. </w:t>
      </w:r>
      <w:r w:rsidR="00B33FBA" w:rsidRPr="005263C6">
        <w:rPr>
          <w:bCs/>
          <w:iCs/>
          <w:lang w:val="pl-PL"/>
        </w:rPr>
        <w:t xml:space="preserve">108 ust. 1 </w:t>
      </w:r>
      <w:r w:rsidRPr="005263C6">
        <w:rPr>
          <w:i/>
          <w:lang w:val="pl-PL"/>
        </w:rPr>
        <w:t>ustawy PZP).</w:t>
      </w:r>
      <w:r w:rsidRPr="005263C6">
        <w:rPr>
          <w:lang w:val="pl-PL"/>
        </w:rPr>
        <w:t xml:space="preserve"> Jednocześnie oświadczam, że w związku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z ww. okolicznością, na podstawie art. </w:t>
      </w:r>
      <w:r w:rsidR="00B33FBA" w:rsidRPr="005263C6">
        <w:rPr>
          <w:lang w:val="pl-PL"/>
        </w:rPr>
        <w:t>110 ust 2</w:t>
      </w:r>
      <w:r w:rsidRPr="005263C6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5263C6">
        <w:rPr>
          <w:lang w:val="pl-PL"/>
        </w:rPr>
        <w:t>…………</w:t>
      </w:r>
      <w:r w:rsidRPr="005263C6">
        <w:rPr>
          <w:lang w:val="pl-PL"/>
        </w:rPr>
        <w:t>……</w:t>
      </w:r>
    </w:p>
    <w:p w14:paraId="77D0244D" w14:textId="13BF461F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5263C6">
        <w:rPr>
          <w:lang w:val="pl-PL"/>
        </w:rPr>
        <w:t>…………………………</w:t>
      </w:r>
    </w:p>
    <w:p w14:paraId="2BF1D520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…………. r.</w:t>
      </w:r>
    </w:p>
    <w:p w14:paraId="332C1F89" w14:textId="7E37C87E" w:rsidR="00302D79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="00EF61A2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</w:t>
      </w:r>
      <w:r w:rsidR="008B2CFE" w:rsidRPr="005263C6">
        <w:rPr>
          <w:i/>
          <w:lang w:val="pl-PL"/>
        </w:rPr>
        <w:t xml:space="preserve"> </w:t>
      </w:r>
    </w:p>
    <w:p w14:paraId="7BDCBBDA" w14:textId="6D3D9696" w:rsidR="00035248" w:rsidRPr="005263C6" w:rsidRDefault="00302D79" w:rsidP="004A1638">
      <w:pPr>
        <w:spacing w:line="23" w:lineRule="atLeast"/>
        <w:rPr>
          <w:lang w:val="pl-PL"/>
        </w:rPr>
      </w:pP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="00EF61A2">
        <w:rPr>
          <w:i/>
          <w:lang w:val="pl-PL"/>
        </w:rPr>
        <w:t xml:space="preserve">             </w:t>
      </w:r>
      <w:r w:rsidRPr="005263C6">
        <w:rPr>
          <w:i/>
          <w:lang w:val="pl-PL"/>
        </w:rPr>
        <w:tab/>
      </w:r>
      <w:r w:rsidR="008B2CFE" w:rsidRPr="005263C6">
        <w:rPr>
          <w:i/>
          <w:lang w:val="pl-PL"/>
        </w:rPr>
        <w:t xml:space="preserve"> </w:t>
      </w:r>
      <w:r w:rsidR="00035248" w:rsidRPr="005263C6">
        <w:rPr>
          <w:i/>
          <w:lang w:val="pl-PL"/>
        </w:rPr>
        <w:t>(podpis)</w:t>
      </w:r>
    </w:p>
    <w:p w14:paraId="5E1F8724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8B2CFE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</w:t>
      </w:r>
      <w:r w:rsidR="00850DBC" w:rsidRPr="005263C6">
        <w:rPr>
          <w:b/>
          <w:lang w:val="pl-PL"/>
        </w:rPr>
        <w:t xml:space="preserve"> UDOSTĘPNIAJĄCEGO ZASOBY:</w:t>
      </w:r>
    </w:p>
    <w:p w14:paraId="1E26904A" w14:textId="10F19060" w:rsidR="00035248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="000E12C8" w:rsidRPr="005263C6">
        <w:rPr>
          <w:i/>
          <w:lang w:val="pl-PL"/>
        </w:rPr>
        <w:t xml:space="preserve"> </w:t>
      </w:r>
      <w:r w:rsidRPr="005263C6">
        <w:rPr>
          <w:lang w:val="pl-PL"/>
        </w:rPr>
        <w:t>nie podlega/ją wykluczeniu z postępowania o udzielenie zamówienia.</w:t>
      </w:r>
    </w:p>
    <w:p w14:paraId="1E3C7317" w14:textId="77777777" w:rsidR="00302D79" w:rsidRPr="005263C6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10EFFA79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6168BB5D" w14:textId="10180663" w:rsidR="00035248" w:rsidRPr="005263C6" w:rsidRDefault="00302D79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</w:r>
      <w:r w:rsidR="00035248" w:rsidRPr="005263C6">
        <w:rPr>
          <w:lang w:val="pl-PL"/>
        </w:rPr>
        <w:t>…………………………………………</w:t>
      </w:r>
    </w:p>
    <w:p w14:paraId="09E8BC99" w14:textId="1FF3DAAE" w:rsidR="00035248" w:rsidRPr="005263C6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</w:t>
      </w:r>
      <w:r w:rsidR="00035248" w:rsidRPr="005263C6">
        <w:rPr>
          <w:i/>
          <w:lang w:val="pl-PL"/>
        </w:rPr>
        <w:t>(podpis)</w:t>
      </w:r>
    </w:p>
    <w:p w14:paraId="01F4FD33" w14:textId="7A994F6B" w:rsidR="00302D79" w:rsidRPr="005263C6" w:rsidRDefault="00302D79" w:rsidP="00002F9B">
      <w:pPr>
        <w:spacing w:line="23" w:lineRule="atLeast"/>
        <w:rPr>
          <w:i/>
          <w:lang w:val="pl-PL"/>
        </w:rPr>
      </w:pPr>
    </w:p>
    <w:p w14:paraId="21CF8EB5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5263C6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5263C6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Pr="005263C6">
        <w:rPr>
          <w:lang w:val="pl-PL"/>
        </w:rPr>
        <w:t>, nie podlega/ą wykluczeniu z postępowania o udzielenie zamówienia.</w:t>
      </w:r>
    </w:p>
    <w:p w14:paraId="21FDB108" w14:textId="77777777" w:rsidR="00302D79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  <w:r w:rsidRPr="005263C6">
        <w:rPr>
          <w:lang w:val="pl-PL"/>
        </w:rPr>
        <w:tab/>
      </w:r>
    </w:p>
    <w:p w14:paraId="0BA47735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</w:p>
    <w:p w14:paraId="753F7F74" w14:textId="3F7DD863" w:rsidR="00776369" w:rsidRPr="005263C6" w:rsidRDefault="00035248" w:rsidP="004A1638">
      <w:pPr>
        <w:spacing w:line="23" w:lineRule="atLeast"/>
        <w:ind w:left="4950" w:firstLine="90"/>
        <w:rPr>
          <w:lang w:val="pl-PL"/>
        </w:rPr>
      </w:pPr>
      <w:r w:rsidRPr="005263C6">
        <w:rPr>
          <w:lang w:val="pl-PL"/>
        </w:rPr>
        <w:t>…………………………………………</w:t>
      </w:r>
    </w:p>
    <w:p w14:paraId="1D6738BA" w14:textId="24E15F2A" w:rsidR="00302D79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750C8627" w14:textId="5D11A640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0923D8CB" w14:textId="4D6E665B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F59964A" w14:textId="3A79A023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6701369B" w14:textId="696A9212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3872BBFE" w14:textId="77777777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2542DC6" w14:textId="77777777" w:rsidR="00302D79" w:rsidRPr="005263C6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0166784C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PODANYCH INFORMACJI:</w:t>
      </w:r>
    </w:p>
    <w:p w14:paraId="53219ADB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B3E9395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B0A022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24FC0C7F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74783D4C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3D492A8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4D0B0F39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3C53CF87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64D555E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FD0E37F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B44BC9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ECC5741" w14:textId="69D70F20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A6C3349" w14:textId="5AAF90F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C5885A8" w14:textId="4C6487E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7BED3AE" w14:textId="2AAD21A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EF068FE" w14:textId="5817C66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227160" w14:textId="702A21E7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384DF" w14:textId="3D745A1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B13AD0" w14:textId="056FEC7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1CEC40E" w14:textId="3B400EF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8BBCE7" w14:textId="2A083AC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C31E03" w14:textId="36D0C386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1E9C1DA" w14:textId="511470B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35B829" w14:textId="00B4283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7714FB" w14:textId="109C1F9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0743660" w14:textId="0A0031E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4866E9D" w14:textId="4C77BFF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90BFA70" w14:textId="398E475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2545D7B" w14:textId="0191E66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5415B21" w14:textId="5E92092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7688BF" w14:textId="6DE7F90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491219" w14:textId="388577F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584AEB" w14:textId="44B1B18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FF420B1" w14:textId="025DC02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A10BE1" w14:textId="1F331F6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7480996" w14:textId="73D50E5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F9479B9" w14:textId="2E546CB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DC0BE2" w14:textId="6531796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0BB758" w14:textId="20CB7C6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96FE8B0" w14:textId="0F7F672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A5B590" w14:textId="7F2D70D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D4E8422" w14:textId="71D3C18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3B3C4A2" w14:textId="7D165D4E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066575" w14:textId="0BFA9E3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942050" w14:textId="0078A33D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F1B1C20" w14:textId="39A466C8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07D51A" w14:textId="682E0A74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953F3DC" w14:textId="0DB3158C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A4E443F" w14:textId="08CE00A9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FC1315" w14:textId="6CFD710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1E70611" w14:textId="2BD316E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C230ED6" w14:textId="00F1D1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8019B37" w14:textId="141F5AA0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1E47230" w14:textId="7C9AA32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3730968" w14:textId="7D434FEF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5E6C5A" w14:textId="0741F61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88B812B" w14:textId="0448E1B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717C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Załącznik nr 2A do SWZ</w:t>
      </w:r>
    </w:p>
    <w:p w14:paraId="62BA240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1A0632FC" w14:textId="3B4A328C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NS: ZP.271.</w:t>
      </w:r>
      <w:r w:rsidR="00C51D53">
        <w:rPr>
          <w:rFonts w:eastAsia="Times New Roman"/>
          <w:b/>
          <w:bCs/>
          <w:bdr w:val="none" w:sz="0" w:space="0" w:color="auto"/>
          <w:lang w:val="pl-PL" w:eastAsia="ar-SA"/>
        </w:rPr>
        <w:t>6</w:t>
      </w:r>
      <w:r w:rsidR="00A106B1">
        <w:rPr>
          <w:rFonts w:eastAsia="Times New Roman"/>
          <w:b/>
          <w:bCs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Cs/>
          <w:bdr w:val="none" w:sz="0" w:space="0" w:color="auto"/>
          <w:lang w:val="pl-PL" w:eastAsia="ar-SA"/>
        </w:rPr>
        <w:t>5</w:t>
      </w:r>
    </w:p>
    <w:p w14:paraId="7ADEB7B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4D3B2DA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7253BD8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119ADE08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 xml:space="preserve">OŚWIADCZENIE O NIEPODLEGANIU WYKLUCZENIU </w:t>
      </w:r>
    </w:p>
    <w:p w14:paraId="7D4481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Wykonawcy/Wykonawcy wspólnie ubiegającego się o udzielenie zamówienia</w:t>
      </w:r>
    </w:p>
    <w:p w14:paraId="4820F06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32B3E82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składane w zakresie art. 7 ust. 1 ustawy z dnia 13 kwietnia 2022 r. o szczególnych rozwiązaniach w zakresie przeciwdziałania wspieraniu agresji na Ukrainę oraz służących ochronie bezpieczeństwa narodowego (Dz. U. z 2022, poz. 835)</w:t>
      </w:r>
    </w:p>
    <w:p w14:paraId="3ADDEB3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6E96A9E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24FFD5FC" w14:textId="5A64A515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..........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..........................</w:t>
      </w:r>
    </w:p>
    <w:p w14:paraId="05C0F5B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…………………………..……....</w:t>
      </w:r>
    </w:p>
    <w:p w14:paraId="569E7CA3" w14:textId="2087B86F" w:rsidR="00726EF6" w:rsidRPr="005263C6" w:rsidRDefault="00A106B1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>
        <w:rPr>
          <w:rFonts w:eastAsia="Times New Roman"/>
          <w:b/>
          <w:bdr w:val="none" w:sz="0" w:space="0" w:color="auto"/>
          <w:lang w:val="pl-PL" w:eastAsia="ar-SA"/>
        </w:rPr>
        <w:t>…………………………….…….</w:t>
      </w:r>
    </w:p>
    <w:p w14:paraId="192064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Times New Roman"/>
          <w:bCs/>
          <w:iCs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Cs/>
          <w:bdr w:val="none" w:sz="0" w:space="0" w:color="auto"/>
          <w:lang w:val="pl-PL" w:eastAsia="ar-SA"/>
        </w:rPr>
        <w:t>(pełna nazwa/firma, adres Wykonawcy)</w:t>
      </w:r>
    </w:p>
    <w:p w14:paraId="0AB43404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3E3C3BB8" w14:textId="6FBDF551" w:rsidR="00726EF6" w:rsidRPr="00735889" w:rsidRDefault="00252F3A" w:rsidP="00D70DF4">
      <w:pPr>
        <w:suppressAutoHyphens/>
        <w:spacing w:line="23" w:lineRule="atLeast"/>
        <w:jc w:val="both"/>
        <w:rPr>
          <w:rFonts w:eastAsia="Times New Roman"/>
          <w:b/>
          <w:iCs/>
          <w:bdr w:val="none" w:sz="0" w:space="0" w:color="auto"/>
          <w:lang w:eastAsia="pl-PL"/>
        </w:rPr>
      </w:pPr>
      <w:r w:rsidRPr="00735889">
        <w:rPr>
          <w:rFonts w:eastAsia="Times New Roman"/>
          <w:bdr w:val="none" w:sz="0" w:space="0" w:color="auto"/>
          <w:lang w:val="pl-PL" w:eastAsia="pl-PL"/>
        </w:rPr>
        <w:t xml:space="preserve">Ubiegając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się o udzielenie zamówienia </w:t>
      </w:r>
      <w:r w:rsidR="00084458" w:rsidRPr="00735889">
        <w:rPr>
          <w:rFonts w:eastAsia="Times New Roman"/>
          <w:bdr w:val="none" w:sz="0" w:space="0" w:color="auto"/>
          <w:lang w:val="pl-PL" w:eastAsia="pl-PL"/>
        </w:rPr>
        <w:t xml:space="preserve">pn. 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„</w:t>
      </w:r>
      <w:r w:rsidR="00735889" w:rsidRPr="00735889">
        <w:rPr>
          <w:rFonts w:eastAsia="Times New Roman"/>
          <w:b/>
          <w:iCs/>
          <w:bdr w:val="none" w:sz="0" w:space="0" w:color="auto"/>
          <w:lang w:val="pl-PL" w:eastAsia="pl-PL"/>
        </w:rPr>
        <w:t>Termomodernizacja budynku świetlicy w Trzcinisku zarządzanej przez Żuławski Ośrodek Kultury i Sportu w Cedrach Wielkich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”</w:t>
      </w:r>
      <w:r w:rsidR="00726EF6" w:rsidRPr="00735889">
        <w:rPr>
          <w:rFonts w:eastAsia="Times New Roman"/>
          <w:b/>
          <w:bdr w:val="none" w:sz="0" w:space="0" w:color="auto"/>
          <w:lang w:val="pl-PL" w:eastAsia="pl-PL"/>
        </w:rPr>
        <w:t xml:space="preserve">,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oświadczam, że: </w:t>
      </w:r>
    </w:p>
    <w:p w14:paraId="27CBD98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Cs/>
          <w:bdr w:val="none" w:sz="0" w:space="0" w:color="auto"/>
          <w:lang w:val="pl-PL" w:eastAsia="ar-SA"/>
        </w:rPr>
      </w:pPr>
    </w:p>
    <w:p w14:paraId="52643DF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 w:rsidRPr="005263C6">
        <w:rPr>
          <w:rFonts w:eastAsia="Times New Roman"/>
          <w:bdr w:val="none" w:sz="0" w:space="0" w:color="auto"/>
          <w:lang w:val="pl-PL" w:eastAsia="ar-SA"/>
        </w:rPr>
        <w:t xml:space="preserve"> ustawy z dnia 13 kwietnia   2022 r., o szczególnych rozwiązaniach w zakresie przeciwdziałania wspieraniu agresji na Ukrainę oraz służących ochronie bezpieczeństwa narodowego (Dz.U. z 2022, poz. 835).</w:t>
      </w:r>
    </w:p>
    <w:p w14:paraId="6AAB3D72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4661282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184DABD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6C745B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55CAE7DB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642D9CFD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44EC8D5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41F7575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48DE6D7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18192A72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87E1934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3899A5CD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97A6F01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0168C8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61D9E63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524515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431200E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B0864CC" w14:textId="411C1C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E810CA4" w14:textId="3B85444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29A2CCC" w14:textId="75B989C5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="00726EF6"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b/>
          <w:bCs/>
          <w:lang w:val="pl-PL" w:eastAsia="ar-SA"/>
        </w:rPr>
        <w:t>Z</w:t>
      </w: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0BEB20AC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  <w:t>NS: ZP.271.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 xml:space="preserve"> </w:t>
      </w:r>
      <w:r w:rsidR="00C51D53">
        <w:rPr>
          <w:rFonts w:eastAsia="Times New Roman"/>
          <w:b/>
          <w:bdr w:val="none" w:sz="0" w:space="0" w:color="auto"/>
          <w:lang w:val="pl-PL" w:eastAsia="ar-SA"/>
        </w:rPr>
        <w:t>6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>5</w:t>
      </w:r>
    </w:p>
    <w:p w14:paraId="3B3D9D6E" w14:textId="45CD4EC4" w:rsidR="00422FC0" w:rsidRPr="005263C6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5263C6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5263C6" w:rsidRDefault="001859D2" w:rsidP="004A1638">
      <w:pPr>
        <w:suppressAutoHyphens/>
        <w:spacing w:line="23" w:lineRule="atLeast"/>
        <w:rPr>
          <w:b/>
        </w:rPr>
      </w:pPr>
      <w:r w:rsidRPr="005263C6">
        <w:rPr>
          <w:b/>
        </w:rPr>
        <w:t>Wykonawca:</w:t>
      </w:r>
    </w:p>
    <w:p w14:paraId="3A85A589" w14:textId="6B44DB5B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</w:t>
      </w:r>
      <w:r w:rsidR="00735889">
        <w:t>…………</w:t>
      </w:r>
      <w:r w:rsidRPr="005263C6">
        <w:t>………</w:t>
      </w:r>
    </w:p>
    <w:p w14:paraId="342C45A6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(pełna nazwa/firma, adres, w zależności od podmiotu: NIP/PESEL, KRS/CEiDG)</w:t>
      </w:r>
    </w:p>
    <w:p w14:paraId="2178B2B8" w14:textId="77777777" w:rsidR="001859D2" w:rsidRPr="005263C6" w:rsidRDefault="001859D2" w:rsidP="004A1638">
      <w:pPr>
        <w:suppressAutoHyphens/>
        <w:spacing w:line="23" w:lineRule="atLeast"/>
        <w:rPr>
          <w:u w:val="single"/>
        </w:rPr>
      </w:pPr>
      <w:r w:rsidRPr="005263C6">
        <w:rPr>
          <w:u w:val="single"/>
        </w:rPr>
        <w:t>reprezentowany przez:</w:t>
      </w:r>
    </w:p>
    <w:p w14:paraId="2E6D0646" w14:textId="1B6647D2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…………………………………………………………………………</w:t>
      </w:r>
      <w:r w:rsidR="00735889">
        <w:t>…………</w:t>
      </w:r>
      <w:r w:rsidRPr="005263C6">
        <w:t>……</w:t>
      </w:r>
    </w:p>
    <w:p w14:paraId="27968592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(imię, nazwisko, stanowisko/podstawa do reprezentacji)</w:t>
      </w:r>
    </w:p>
    <w:p w14:paraId="548EF938" w14:textId="77777777" w:rsidR="001859D2" w:rsidRPr="005263C6" w:rsidRDefault="001859D2" w:rsidP="004A1638">
      <w:pPr>
        <w:spacing w:line="23" w:lineRule="atLeast"/>
      </w:pPr>
    </w:p>
    <w:p w14:paraId="0BFBC89E" w14:textId="77777777" w:rsidR="001859D2" w:rsidRPr="005263C6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 xml:space="preserve">Oświadczenie wykonawcy </w:t>
      </w:r>
    </w:p>
    <w:p w14:paraId="554BFEC2" w14:textId="77777777" w:rsidR="001859D2" w:rsidRPr="005263C6" w:rsidRDefault="001859D2" w:rsidP="004A1638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składane na podstawie art. 125 ust. 1 ustawy z dnia 11 września 2019 r. </w:t>
      </w:r>
    </w:p>
    <w:p w14:paraId="3B5578CC" w14:textId="531CA58F" w:rsidR="00252F3A" w:rsidRDefault="001859D2" w:rsidP="00EF61A2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 Prawo zamówień publicznych (dalej jako: ustawa Pzp), </w:t>
      </w:r>
    </w:p>
    <w:p w14:paraId="0D085304" w14:textId="25562D7A" w:rsidR="00EF61A2" w:rsidRDefault="00EF61A2" w:rsidP="00EF61A2">
      <w:pPr>
        <w:spacing w:line="23" w:lineRule="atLeast"/>
        <w:jc w:val="center"/>
        <w:rPr>
          <w:b/>
        </w:rPr>
      </w:pPr>
    </w:p>
    <w:p w14:paraId="49130D82" w14:textId="125098BF" w:rsidR="001859D2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>DOTYCZĄCE SPEŁNIANIA WARUNKÓW UDZIAŁU W POSTĘPOWANIU</w:t>
      </w:r>
    </w:p>
    <w:p w14:paraId="39008CA9" w14:textId="77777777" w:rsidR="00A106B1" w:rsidRPr="005263C6" w:rsidRDefault="00A106B1" w:rsidP="004A1638">
      <w:pPr>
        <w:spacing w:line="23" w:lineRule="atLeast"/>
        <w:jc w:val="center"/>
        <w:rPr>
          <w:b/>
          <w:u w:val="single"/>
        </w:rPr>
      </w:pPr>
    </w:p>
    <w:p w14:paraId="65976402" w14:textId="6A79AB53" w:rsidR="001859D2" w:rsidRPr="00A106B1" w:rsidRDefault="001859D2" w:rsidP="00541737">
      <w:pPr>
        <w:suppressAutoHyphens/>
        <w:spacing w:line="23" w:lineRule="atLeast"/>
        <w:jc w:val="both"/>
        <w:rPr>
          <w:b/>
          <w:iCs/>
          <w:spacing w:val="-4"/>
          <w:u w:val="single"/>
          <w:lang w:val="pl-PL" w:eastAsia="ar-SA"/>
        </w:rPr>
      </w:pPr>
      <w:r w:rsidRPr="00A106B1">
        <w:t>Na potrzeby postępowania o udzielenie zamówienia publicznego pn</w:t>
      </w:r>
      <w:r w:rsidR="00EF61A2" w:rsidRPr="00A106B1"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084458">
        <w:rPr>
          <w:b/>
          <w:bCs/>
          <w:iCs/>
          <w:color w:val="000000"/>
        </w:rPr>
        <w:t>”</w:t>
      </w:r>
      <w:r w:rsidR="003E5497" w:rsidRPr="00A106B1">
        <w:rPr>
          <w:b/>
          <w:lang w:val="pl-PL" w:eastAsia="ar-SA"/>
        </w:rPr>
        <w:t>,</w:t>
      </w:r>
      <w:r w:rsidRPr="00A106B1">
        <w:t xml:space="preserve"> prowadzonego przez </w:t>
      </w:r>
      <w:r w:rsidR="00D70DF4" w:rsidRPr="00A106B1">
        <w:rPr>
          <w:b/>
          <w:bCs/>
        </w:rPr>
        <w:t>Gminę</w:t>
      </w:r>
      <w:r w:rsidR="0071440A" w:rsidRPr="00A106B1">
        <w:t xml:space="preserve"> </w:t>
      </w:r>
      <w:r w:rsidR="003E5497" w:rsidRPr="00A106B1">
        <w:rPr>
          <w:b/>
        </w:rPr>
        <w:t>Cedry Wielkie</w:t>
      </w:r>
      <w:r w:rsidRPr="00A106B1">
        <w:t>, oświadczam, co następuje:</w:t>
      </w:r>
    </w:p>
    <w:p w14:paraId="7BE49144" w14:textId="77777777" w:rsidR="001859D2" w:rsidRPr="005263C6" w:rsidRDefault="001859D2" w:rsidP="00541737">
      <w:pPr>
        <w:suppressAutoHyphens/>
        <w:spacing w:line="23" w:lineRule="atLeast"/>
        <w:contextualSpacing/>
        <w:jc w:val="both"/>
      </w:pPr>
    </w:p>
    <w:p w14:paraId="0AA5D72A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INFORMACJA DOTYCZĄCA WYKONAWCY:</w:t>
      </w:r>
    </w:p>
    <w:p w14:paraId="173C2AAC" w14:textId="77777777" w:rsidR="001859D2" w:rsidRPr="005263C6" w:rsidRDefault="001859D2" w:rsidP="004A1638">
      <w:pPr>
        <w:spacing w:line="23" w:lineRule="atLeast"/>
      </w:pPr>
      <w:r w:rsidRPr="005263C6">
        <w:t>Oświadczam, że spełniam warunki udziału w postępowaniu określone przez Zamawiającego w  Specyfikacji Warunków Zamówienia w ust. IX</w:t>
      </w:r>
    </w:p>
    <w:p w14:paraId="7A3DB5BD" w14:textId="77777777" w:rsidR="001859D2" w:rsidRPr="005263C6" w:rsidRDefault="001859D2" w:rsidP="004A1638">
      <w:pPr>
        <w:spacing w:line="23" w:lineRule="atLeast"/>
      </w:pPr>
    </w:p>
    <w:p w14:paraId="2C7208C6" w14:textId="18AA9C34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46D2245F" w14:textId="7D05B475" w:rsidR="00002F9B" w:rsidRDefault="00002F9B" w:rsidP="004A1638">
      <w:pPr>
        <w:spacing w:line="23" w:lineRule="atLeast"/>
      </w:pPr>
    </w:p>
    <w:p w14:paraId="5EE8EECD" w14:textId="77777777" w:rsidR="00735889" w:rsidRPr="005263C6" w:rsidRDefault="00735889" w:rsidP="004A1638">
      <w:pPr>
        <w:spacing w:line="23" w:lineRule="atLeast"/>
      </w:pPr>
    </w:p>
    <w:p w14:paraId="2DC76A2C" w14:textId="34EAB6E9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="0091786A" w:rsidRPr="005263C6">
        <w:t xml:space="preserve">    </w:t>
      </w:r>
      <w:r w:rsidRPr="005263C6">
        <w:t>………………………………………</w:t>
      </w:r>
    </w:p>
    <w:p w14:paraId="4AE007C7" w14:textId="6BF3BFC5" w:rsidR="0091786A" w:rsidRPr="005263C6" w:rsidRDefault="00EF61A2" w:rsidP="00EF61A2">
      <w:pPr>
        <w:spacing w:line="23" w:lineRule="atLeast"/>
        <w:ind w:left="5664" w:firstLine="708"/>
        <w:rPr>
          <w:i/>
        </w:rPr>
      </w:pPr>
      <w:r>
        <w:rPr>
          <w:i/>
        </w:rPr>
        <w:t>(podpis)</w:t>
      </w:r>
    </w:p>
    <w:p w14:paraId="3713C1DD" w14:textId="77777777" w:rsidR="00002F9B" w:rsidRPr="005263C6" w:rsidRDefault="00002F9B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1FD52B5D" w14:textId="77777777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 UDOSTĘPNIAJĄCEGO ZASOBY:</w:t>
      </w:r>
    </w:p>
    <w:p w14:paraId="3B29378A" w14:textId="55D65DB8" w:rsidR="0091786A" w:rsidRPr="005263C6" w:rsidRDefault="0091786A" w:rsidP="004A1638">
      <w:pPr>
        <w:spacing w:line="23" w:lineRule="atLeast"/>
        <w:jc w:val="both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</w:t>
      </w:r>
      <w:r w:rsidR="00950E75" w:rsidRPr="005263C6">
        <w:rPr>
          <w:i/>
          <w:lang w:val="pl-PL"/>
        </w:rPr>
        <w:t xml:space="preserve"> </w:t>
      </w:r>
      <w:r w:rsidR="00950E75" w:rsidRPr="005263C6">
        <w:rPr>
          <w:lang w:val="pl-PL"/>
        </w:rPr>
        <w:t xml:space="preserve"> spełniają</w:t>
      </w:r>
      <w:r w:rsidR="003E5497" w:rsidRPr="005263C6">
        <w:rPr>
          <w:lang w:val="pl-PL"/>
        </w:rPr>
        <w:t xml:space="preserve"> </w:t>
      </w:r>
      <w:r w:rsidR="00950E75" w:rsidRPr="005263C6">
        <w:rPr>
          <w:lang w:val="pl-PL"/>
        </w:rPr>
        <w:t>warunk</w:t>
      </w:r>
      <w:r w:rsidR="003E5497" w:rsidRPr="005263C6">
        <w:rPr>
          <w:lang w:val="pl-PL"/>
        </w:rPr>
        <w:t>i</w:t>
      </w:r>
      <w:r w:rsidR="00950E75" w:rsidRPr="005263C6">
        <w:rPr>
          <w:lang w:val="pl-PL"/>
        </w:rPr>
        <w:t xml:space="preserve"> udział</w:t>
      </w:r>
      <w:r w:rsidR="003E5497" w:rsidRPr="005263C6">
        <w:rPr>
          <w:lang w:val="pl-PL"/>
        </w:rPr>
        <w:t>u w postępowaniu</w:t>
      </w:r>
      <w:r w:rsidR="00950E75" w:rsidRPr="005263C6">
        <w:rPr>
          <w:lang w:val="pl-PL"/>
        </w:rPr>
        <w:t xml:space="preserve"> w postępowaniu, w zakresie, w jakim powołuje</w:t>
      </w:r>
      <w:r w:rsidR="003E5497" w:rsidRPr="005263C6">
        <w:rPr>
          <w:lang w:val="pl-PL"/>
        </w:rPr>
        <w:t>my</w:t>
      </w:r>
      <w:r w:rsidR="00950E75" w:rsidRPr="005263C6">
        <w:rPr>
          <w:lang w:val="pl-PL"/>
        </w:rPr>
        <w:t xml:space="preserve"> się na jego zasoby.</w:t>
      </w:r>
    </w:p>
    <w:p w14:paraId="3744872B" w14:textId="77777777" w:rsidR="0091786A" w:rsidRPr="005263C6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5263C6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037F6142" w14:textId="631BCA29" w:rsidR="0091786A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3C27841A" w14:textId="77777777" w:rsidR="00735889" w:rsidRPr="005263C6" w:rsidRDefault="00735889" w:rsidP="004A1638">
      <w:pPr>
        <w:spacing w:line="23" w:lineRule="atLeast"/>
        <w:rPr>
          <w:lang w:val="pl-PL"/>
        </w:rPr>
      </w:pPr>
    </w:p>
    <w:p w14:paraId="48C2DDD1" w14:textId="77777777" w:rsidR="0091786A" w:rsidRPr="005263C6" w:rsidRDefault="0091786A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  <w:t>…………………………………………</w:t>
      </w:r>
    </w:p>
    <w:p w14:paraId="76C487A5" w14:textId="77777777" w:rsidR="0091786A" w:rsidRPr="005263C6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(podpis)</w:t>
      </w:r>
    </w:p>
    <w:p w14:paraId="36EBA7DF" w14:textId="0993D6FA" w:rsidR="0091786A" w:rsidRPr="005263C6" w:rsidRDefault="0091786A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07AAFACF" w14:textId="1D833F24" w:rsidR="0091786A" w:rsidRPr="005263C6" w:rsidRDefault="0091786A" w:rsidP="004A1638">
      <w:pPr>
        <w:spacing w:line="23" w:lineRule="atLeast"/>
        <w:ind w:left="5664" w:firstLine="708"/>
        <w:rPr>
          <w:i/>
        </w:rPr>
      </w:pPr>
    </w:p>
    <w:p w14:paraId="4F19FD47" w14:textId="4ACDA28D" w:rsidR="00002F9B" w:rsidRPr="005263C6" w:rsidRDefault="00002F9B" w:rsidP="004A1638">
      <w:pPr>
        <w:spacing w:line="23" w:lineRule="atLeast"/>
        <w:ind w:left="5664" w:firstLine="708"/>
        <w:rPr>
          <w:i/>
        </w:rPr>
      </w:pPr>
    </w:p>
    <w:p w14:paraId="1FE43EB8" w14:textId="593FE79C" w:rsidR="001859D2" w:rsidRPr="005263C6" w:rsidRDefault="001859D2" w:rsidP="004A1638">
      <w:pPr>
        <w:spacing w:line="23" w:lineRule="atLeast"/>
        <w:ind w:left="5664" w:firstLine="708"/>
        <w:rPr>
          <w:i/>
        </w:rPr>
      </w:pPr>
    </w:p>
    <w:p w14:paraId="1246CDD2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OŚWIADCZENIE DOTYCZĄCE PODANYCH INFORMACJI:</w:t>
      </w:r>
    </w:p>
    <w:p w14:paraId="4152B4E0" w14:textId="77777777" w:rsidR="001859D2" w:rsidRPr="005263C6" w:rsidRDefault="001859D2" w:rsidP="004A1638">
      <w:pPr>
        <w:spacing w:line="23" w:lineRule="atLeast"/>
      </w:pPr>
    </w:p>
    <w:p w14:paraId="1CF1C913" w14:textId="77777777" w:rsidR="001859D2" w:rsidRPr="005263C6" w:rsidRDefault="001859D2" w:rsidP="004A1638">
      <w:pPr>
        <w:spacing w:line="23" w:lineRule="atLeast"/>
        <w:jc w:val="both"/>
      </w:pPr>
      <w:r w:rsidRPr="005263C6">
        <w:t xml:space="preserve">Oświadczam, że wszystkie informacje podane w powyższych oświadczeniach są aktualne </w:t>
      </w:r>
      <w:r w:rsidRPr="005263C6"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5263C6" w:rsidRDefault="001859D2" w:rsidP="004A1638">
      <w:pPr>
        <w:spacing w:line="23" w:lineRule="atLeast"/>
      </w:pPr>
    </w:p>
    <w:p w14:paraId="7026EF05" w14:textId="77777777" w:rsidR="001859D2" w:rsidRPr="005263C6" w:rsidRDefault="001859D2" w:rsidP="004A1638">
      <w:pPr>
        <w:spacing w:line="23" w:lineRule="atLeast"/>
      </w:pPr>
    </w:p>
    <w:p w14:paraId="20AC8F0D" w14:textId="77777777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16F8B66C" w14:textId="77777777" w:rsidR="001859D2" w:rsidRPr="005263C6" w:rsidRDefault="001859D2" w:rsidP="004A1638">
      <w:pPr>
        <w:spacing w:line="23" w:lineRule="atLeast"/>
      </w:pPr>
    </w:p>
    <w:p w14:paraId="5E7B18C3" w14:textId="3C6E791B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  <w:t xml:space="preserve">          </w:t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Pr="005263C6">
        <w:t>…………………………………………</w:t>
      </w:r>
    </w:p>
    <w:p w14:paraId="3371CE47" w14:textId="77777777" w:rsidR="001859D2" w:rsidRPr="005263C6" w:rsidRDefault="001859D2" w:rsidP="004A1638">
      <w:pPr>
        <w:spacing w:line="23" w:lineRule="atLeast"/>
        <w:ind w:left="5664" w:firstLine="708"/>
        <w:rPr>
          <w:i/>
        </w:rPr>
      </w:pPr>
      <w:r w:rsidRPr="005263C6">
        <w:rPr>
          <w:i/>
        </w:rPr>
        <w:t>(podpis)</w:t>
      </w:r>
    </w:p>
    <w:p w14:paraId="300340AD" w14:textId="77777777" w:rsidR="001859D2" w:rsidRPr="005263C6" w:rsidRDefault="001859D2" w:rsidP="004A1638">
      <w:pPr>
        <w:spacing w:line="23" w:lineRule="atLeast"/>
      </w:pPr>
    </w:p>
    <w:p w14:paraId="11FCEB9A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2EE73AA7" w14:textId="77777777" w:rsidR="001859D2" w:rsidRPr="005263C6" w:rsidRDefault="001859D2" w:rsidP="004A1638">
      <w:pPr>
        <w:spacing w:line="23" w:lineRule="atLeast"/>
        <w:rPr>
          <w:rFonts w:eastAsia="TimesNewRoman"/>
          <w:b/>
          <w:u w:val="single"/>
        </w:rPr>
      </w:pPr>
    </w:p>
    <w:p w14:paraId="77C1EBFC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5872226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35F289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A6265F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5D1AD19E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8E882B2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74CEE4BE" w14:textId="0420259C" w:rsidR="00616DC1" w:rsidRPr="005263C6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 w:rsidRPr="005263C6">
        <w:rPr>
          <w:b/>
          <w:sz w:val="20"/>
          <w:lang w:val="pl-PL" w:eastAsia="ar-SA"/>
        </w:rPr>
        <w:br w:type="page"/>
      </w:r>
    </w:p>
    <w:p w14:paraId="604F8080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trike/>
          <w:sz w:val="20"/>
          <w:lang w:val="pl-PL" w:eastAsia="ar-SA"/>
        </w:rPr>
      </w:pPr>
    </w:p>
    <w:p w14:paraId="0C4CCBEE" w14:textId="4E5B1E6E" w:rsidR="00772AFE" w:rsidRPr="005263C6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F60CA9" w:rsidRDefault="00F60CA9" w:rsidP="00772AFE"/>
                          <w:p w14:paraId="607F1B9E" w14:textId="77777777" w:rsidR="00F60CA9" w:rsidRDefault="00F60CA9" w:rsidP="00772AFE"/>
                          <w:p w14:paraId="0753618E" w14:textId="77777777" w:rsidR="00F60CA9" w:rsidRDefault="00F60CA9" w:rsidP="00772AFE"/>
                          <w:p w14:paraId="24D2404E" w14:textId="77777777" w:rsidR="00F60CA9" w:rsidRPr="006A59BC" w:rsidRDefault="00F60CA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F60CA9" w:rsidRDefault="00F60CA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F60CA9" w:rsidRDefault="00F60CA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F60CA9" w:rsidRPr="00823F8A" w:rsidRDefault="00F60CA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F60CA9" w:rsidRDefault="00F60CA9" w:rsidP="00772AFE"/>
                    <w:p w14:paraId="607F1B9E" w14:textId="77777777" w:rsidR="00F60CA9" w:rsidRDefault="00F60CA9" w:rsidP="00772AFE"/>
                    <w:p w14:paraId="0753618E" w14:textId="77777777" w:rsidR="00F60CA9" w:rsidRDefault="00F60CA9" w:rsidP="00772AFE"/>
                    <w:p w14:paraId="24D2404E" w14:textId="77777777" w:rsidR="00F60CA9" w:rsidRPr="006A59BC" w:rsidRDefault="00F60CA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F60CA9" w:rsidRDefault="00F60CA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F60CA9" w:rsidRDefault="00F60CA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F60CA9" w:rsidRPr="00823F8A" w:rsidRDefault="00F60CA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5263C6">
        <w:rPr>
          <w:b/>
          <w:bCs/>
        </w:rPr>
        <w:t xml:space="preserve">Załącznik nr </w:t>
      </w:r>
      <w:r w:rsidR="00EE6048" w:rsidRPr="005263C6">
        <w:rPr>
          <w:b/>
          <w:bCs/>
        </w:rPr>
        <w:t>4</w:t>
      </w:r>
      <w:r w:rsidR="008B2CFE" w:rsidRPr="005263C6">
        <w:rPr>
          <w:b/>
          <w:bCs/>
        </w:rPr>
        <w:t xml:space="preserve"> do S</w:t>
      </w:r>
      <w:r w:rsidR="00772AFE" w:rsidRPr="005263C6">
        <w:rPr>
          <w:b/>
          <w:bCs/>
        </w:rPr>
        <w:t>WZ</w:t>
      </w:r>
    </w:p>
    <w:p w14:paraId="7938107F" w14:textId="035A5465" w:rsidR="00772AFE" w:rsidRPr="005263C6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b/>
          <w:bCs/>
        </w:rPr>
        <w:t xml:space="preserve">NS: </w:t>
      </w:r>
      <w:r w:rsidR="005D3953" w:rsidRPr="005263C6">
        <w:rPr>
          <w:b/>
          <w:bCs/>
        </w:rPr>
        <w:t>ZP.271.</w:t>
      </w:r>
      <w:r w:rsidR="00C51D53">
        <w:rPr>
          <w:b/>
          <w:bCs/>
        </w:rPr>
        <w:t>6</w:t>
      </w:r>
      <w:r w:rsidR="00A106B1">
        <w:rPr>
          <w:b/>
          <w:bCs/>
        </w:rPr>
        <w:t>.202</w:t>
      </w:r>
      <w:r w:rsidR="00735889">
        <w:rPr>
          <w:b/>
          <w:bCs/>
        </w:rPr>
        <w:t>5</w:t>
      </w:r>
    </w:p>
    <w:p w14:paraId="76DDCA53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35A7CB7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01354AB5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16589DD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</w:rPr>
      </w:pPr>
      <w:r w:rsidRPr="005263C6">
        <w:rPr>
          <w:b/>
          <w:bCs/>
        </w:rPr>
        <w:t xml:space="preserve">Wzór zobowiązania </w:t>
      </w:r>
      <w:r w:rsidRPr="005263C6">
        <w:rPr>
          <w:b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252F3A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E8C7D4" w14:textId="331674C0" w:rsidR="003E113F" w:rsidRDefault="00772AFE" w:rsidP="00E3501E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252F3A">
        <w:rPr>
          <w:bCs/>
        </w:rPr>
        <w:t xml:space="preserve">W postępowaniu o udzielenie zamówienia publicznego </w:t>
      </w:r>
      <w:r w:rsidRPr="00252F3A">
        <w:rPr>
          <w:b/>
          <w:bCs/>
        </w:rPr>
        <w:t xml:space="preserve">NS: </w:t>
      </w:r>
      <w:r w:rsidR="005D3953" w:rsidRPr="00252F3A">
        <w:rPr>
          <w:b/>
          <w:bCs/>
        </w:rPr>
        <w:t>ZP.271</w:t>
      </w:r>
      <w:r w:rsidR="00E3501E" w:rsidRPr="00252F3A">
        <w:rPr>
          <w:b/>
          <w:bCs/>
        </w:rPr>
        <w:t>.</w:t>
      </w:r>
      <w:r w:rsidR="00C51D53">
        <w:rPr>
          <w:b/>
          <w:bCs/>
        </w:rPr>
        <w:t>6</w:t>
      </w:r>
      <w:r w:rsidR="005D3953" w:rsidRPr="00252F3A">
        <w:rPr>
          <w:b/>
          <w:bCs/>
        </w:rPr>
        <w:t>.202</w:t>
      </w:r>
      <w:r w:rsidR="00735889">
        <w:rPr>
          <w:b/>
          <w:bCs/>
        </w:rPr>
        <w:t>5</w:t>
      </w:r>
      <w:r w:rsidRPr="00252F3A">
        <w:rPr>
          <w:bCs/>
        </w:rPr>
        <w:t xml:space="preserve"> </w:t>
      </w:r>
      <w:r w:rsidR="005C4E9F" w:rsidRPr="00252F3A">
        <w:rPr>
          <w:bCs/>
        </w:rPr>
        <w:t>pn.</w:t>
      </w:r>
      <w:r w:rsidR="008B2CFE" w:rsidRPr="00252F3A">
        <w:rPr>
          <w:bCs/>
        </w:rPr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874FEB" w:rsidRPr="00874FEB">
        <w:rPr>
          <w:b/>
          <w:bCs/>
          <w:iCs/>
          <w:color w:val="000000"/>
        </w:rPr>
        <w:t>”.</w:t>
      </w:r>
    </w:p>
    <w:p w14:paraId="76DB7D82" w14:textId="77777777" w:rsidR="00EF61A2" w:rsidRPr="005263C6" w:rsidRDefault="00EF61A2" w:rsidP="00E3501E">
      <w:pPr>
        <w:suppressAutoHyphens/>
        <w:spacing w:line="23" w:lineRule="atLeast"/>
        <w:jc w:val="both"/>
        <w:rPr>
          <w:b/>
          <w:bCs/>
        </w:rPr>
      </w:pPr>
    </w:p>
    <w:p w14:paraId="79C5555E" w14:textId="44C3551E" w:rsidR="00772AFE" w:rsidRPr="005263C6" w:rsidRDefault="00772AFE" w:rsidP="004A1638">
      <w:pPr>
        <w:suppressAutoHyphens/>
        <w:spacing w:line="23" w:lineRule="atLeast"/>
        <w:contextualSpacing/>
        <w:jc w:val="both"/>
      </w:pPr>
      <w:r w:rsidRPr="005263C6"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5263C6">
        <w:t>.</w:t>
      </w:r>
      <w:r w:rsidRPr="005263C6">
        <w:t>……</w:t>
      </w:r>
      <w:r w:rsidR="000C4063" w:rsidRPr="005263C6">
        <w:t>……………………</w:t>
      </w:r>
      <w:r w:rsidR="005D3953" w:rsidRPr="005263C6">
        <w:t>……………………………………………………..</w:t>
      </w:r>
      <w:r w:rsidR="000C4063" w:rsidRPr="005263C6">
        <w:t>………………………</w:t>
      </w:r>
      <w:r w:rsidR="005C4E9F" w:rsidRPr="005263C6">
        <w:t>.</w:t>
      </w:r>
      <w:r w:rsidR="000C4063" w:rsidRPr="005263C6">
        <w:t>………..</w:t>
      </w:r>
      <w:r w:rsidRPr="005263C6">
        <w:t>…</w:t>
      </w:r>
    </w:p>
    <w:p w14:paraId="2268FFAC" w14:textId="77777777" w:rsidR="00772AFE" w:rsidRPr="005263C6" w:rsidRDefault="00772AFE" w:rsidP="004A1638">
      <w:pPr>
        <w:spacing w:line="23" w:lineRule="atLeast"/>
        <w:contextualSpacing/>
        <w:jc w:val="both"/>
      </w:pPr>
    </w:p>
    <w:p w14:paraId="31251B2A" w14:textId="77777777" w:rsidR="00772AFE" w:rsidRPr="005263C6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5263C6">
        <w:rPr>
          <w:b/>
          <w:i/>
          <w:u w:val="single"/>
        </w:rPr>
        <w:t>Jednocześnie wskazuje, iż:</w:t>
      </w:r>
    </w:p>
    <w:p w14:paraId="778FDE24" w14:textId="6055BB75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Zakres w/w zasobów przy wykonywaniu zamówienia będzie następujący: ……………………………………………………………………………………………………</w:t>
      </w:r>
      <w:r w:rsidR="000C4063" w:rsidRPr="005263C6">
        <w:t>………………………………</w:t>
      </w:r>
      <w:r w:rsidR="00735889">
        <w:t>………………………………………………………….</w:t>
      </w:r>
      <w:r w:rsidRPr="005263C6">
        <w:t>…………………..</w:t>
      </w:r>
    </w:p>
    <w:p w14:paraId="6549FAA5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221779D" w14:textId="0716176D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Sposób</w:t>
      </w:r>
      <w:r w:rsidR="000C4063" w:rsidRPr="005263C6">
        <w:t xml:space="preserve">, okres udostępniania Wykonawcy </w:t>
      </w:r>
      <w:r w:rsidRPr="005263C6">
        <w:t>w/w zasobów</w:t>
      </w:r>
      <w:r w:rsidR="000C4063" w:rsidRPr="005263C6">
        <w:t xml:space="preserve"> oraz wykorzystnie przez Wykonawcę w/w zasobów</w:t>
      </w:r>
      <w:r w:rsidRPr="005263C6">
        <w:t xml:space="preserve"> będzie następując</w:t>
      </w:r>
      <w:r w:rsidR="000C4063" w:rsidRPr="005263C6">
        <w:t>y</w:t>
      </w:r>
      <w:r w:rsidRPr="005263C6">
        <w:t>: ………………………………………………………………………………………</w:t>
      </w:r>
      <w:r w:rsidR="000C4063" w:rsidRPr="005263C6">
        <w:t>….</w:t>
      </w:r>
      <w:r w:rsidRPr="005263C6">
        <w:t>……………</w:t>
      </w:r>
    </w:p>
    <w:p w14:paraId="38F69C8D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7E090E1" w14:textId="4E1881CC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 xml:space="preserve">Zakres </w:t>
      </w:r>
      <w:r w:rsidR="000C4063" w:rsidRPr="005263C6">
        <w:t xml:space="preserve">w jakim podmiot udostępniający zasoby zrealizuje </w:t>
      </w:r>
      <w:r w:rsidR="005D3953" w:rsidRPr="005263C6">
        <w:t>roboty,</w:t>
      </w:r>
      <w:r w:rsidR="000C4063" w:rsidRPr="005263C6">
        <w:t xml:space="preserve"> których wskazane zdolności dotyczą.</w:t>
      </w:r>
      <w:r w:rsidRPr="005263C6">
        <w:t>:……………………………………</w:t>
      </w:r>
      <w:r w:rsidR="000C4063" w:rsidRPr="005263C6">
        <w:t>………………….</w:t>
      </w:r>
      <w:r w:rsidRPr="005263C6">
        <w:t>……………………………………………………..…………………</w:t>
      </w:r>
      <w:r w:rsidR="005D3953" w:rsidRPr="005263C6">
        <w:t>……</w:t>
      </w:r>
      <w:r w:rsidR="00735889">
        <w:t>……</w:t>
      </w:r>
      <w:r w:rsidR="005D3953" w:rsidRPr="005263C6">
        <w:t>……………………………………………………..</w:t>
      </w:r>
      <w:r w:rsidRPr="005263C6">
        <w:t>………</w:t>
      </w:r>
    </w:p>
    <w:p w14:paraId="2D2308C4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341418CD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</w:rPr>
      </w:pPr>
      <w:r w:rsidRPr="005263C6">
        <w:rPr>
          <w:b/>
        </w:rPr>
        <w:t xml:space="preserve">Uwaga: Niniejsze zobowiązanie podmiotów trzecich do oddania do dyspozycji Wykonawcy niezbędnych zasobów na okres korzystania z nich przy wykonywaniu zamówienia </w:t>
      </w:r>
      <w:r w:rsidRPr="005263C6">
        <w:rPr>
          <w:b/>
          <w:u w:val="single"/>
        </w:rPr>
        <w:t>musi być złożone do oferty w oryginale.</w:t>
      </w:r>
    </w:p>
    <w:p w14:paraId="020842E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11FB1D8A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5263C6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</w:pPr>
            <w:r w:rsidRPr="005263C6">
              <w:t xml:space="preserve">Osoby upoważnione do podpisania zobowiązania w imieniu udostępniającego </w:t>
            </w:r>
          </w:p>
        </w:tc>
      </w:tr>
      <w:tr w:rsidR="005263C6" w:rsidRPr="005263C6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Podpis</w:t>
            </w:r>
          </w:p>
        </w:tc>
      </w:tr>
      <w:tr w:rsidR="005263C6" w:rsidRPr="005263C6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</w:pPr>
            <w:r w:rsidRPr="005263C6"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</w:tr>
      <w:tr w:rsidR="00772AFE" w:rsidRPr="005263C6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</w:tr>
    </w:tbl>
    <w:p w14:paraId="6918E404" w14:textId="77777777" w:rsidR="00772AFE" w:rsidRPr="005263C6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77777777" w:rsidR="00196308" w:rsidRPr="005263C6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5263C6" w:rsidSect="007333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709" w:header="0" w:footer="0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705796" w16cid:durableId="2845433B"/>
  <w16cid:commentId w16cid:paraId="7D378CE0" w16cid:durableId="2845433C"/>
  <w16cid:commentId w16cid:paraId="694666A8" w16cid:durableId="2845433D"/>
  <w16cid:commentId w16cid:paraId="34CC7BF5" w16cid:durableId="2845433E"/>
  <w16cid:commentId w16cid:paraId="6FA6E87F" w16cid:durableId="2845433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A1026" w14:textId="77777777" w:rsidR="00F03652" w:rsidRDefault="00F03652">
      <w:r>
        <w:separator/>
      </w:r>
    </w:p>
  </w:endnote>
  <w:endnote w:type="continuationSeparator" w:id="0">
    <w:p w14:paraId="1E71023F" w14:textId="77777777" w:rsidR="00F03652" w:rsidRDefault="00F0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53416638" w:rsidR="00F60CA9" w:rsidRDefault="00F60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E22" w:rsidRPr="00510E22">
          <w:rPr>
            <w:noProof/>
            <w:lang w:val="pl-PL"/>
          </w:rPr>
          <w:t>8</w:t>
        </w:r>
        <w:r>
          <w:fldChar w:fldCharType="end"/>
        </w:r>
      </w:p>
    </w:sdtContent>
  </w:sdt>
  <w:p w14:paraId="38A0CC46" w14:textId="1C7175DD" w:rsidR="00F60CA9" w:rsidRDefault="00F60CA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432ECB99" w:rsidR="00F60CA9" w:rsidRDefault="00F60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E22" w:rsidRPr="00510E22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F60CA9" w:rsidRDefault="00F60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A1A1C" w14:textId="77777777" w:rsidR="00F03652" w:rsidRDefault="00F03652">
      <w:r>
        <w:separator/>
      </w:r>
    </w:p>
  </w:footnote>
  <w:footnote w:type="continuationSeparator" w:id="0">
    <w:p w14:paraId="6B76AF7D" w14:textId="77777777" w:rsidR="00F03652" w:rsidRDefault="00F03652">
      <w:r>
        <w:continuationSeparator/>
      </w:r>
    </w:p>
  </w:footnote>
  <w:footnote w:id="1">
    <w:p w14:paraId="4B86A84A" w14:textId="77777777" w:rsidR="00F60CA9" w:rsidRDefault="00F60CA9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F60CA9" w:rsidRDefault="00F60CA9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F60CA9" w:rsidRDefault="00F60CA9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F60CA9" w:rsidRDefault="00F60CA9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F60CA9" w:rsidRDefault="00F60CA9" w:rsidP="00E26B30">
      <w:pPr>
        <w:pStyle w:val="Tekstprzypisudolnego"/>
      </w:pPr>
    </w:p>
  </w:footnote>
  <w:footnote w:id="2">
    <w:p w14:paraId="23709329" w14:textId="77777777" w:rsidR="00F60CA9" w:rsidRDefault="00F60CA9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F60CA9" w:rsidRDefault="00F60CA9" w:rsidP="00E26B30">
      <w:pPr>
        <w:pStyle w:val="Tekstprzypisudolnego"/>
        <w:rPr>
          <w:sz w:val="16"/>
          <w:szCs w:val="18"/>
        </w:rPr>
      </w:pPr>
    </w:p>
    <w:p w14:paraId="5D914748" w14:textId="77777777" w:rsidR="00F60CA9" w:rsidRPr="009376FF" w:rsidRDefault="00F60CA9" w:rsidP="00E26B30">
      <w:pPr>
        <w:rPr>
          <w:sz w:val="14"/>
          <w:szCs w:val="14"/>
        </w:rPr>
      </w:pPr>
    </w:p>
    <w:p w14:paraId="2968760A" w14:textId="77777777" w:rsidR="00F60CA9" w:rsidRPr="009376FF" w:rsidRDefault="00F60CA9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9376FF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9376FF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F60CA9" w:rsidRDefault="00F60CA9" w:rsidP="00E26B30">
      <w:pPr>
        <w:pStyle w:val="Tekstprzypisudolnego"/>
        <w:rPr>
          <w:sz w:val="16"/>
          <w:szCs w:val="18"/>
        </w:rPr>
      </w:pPr>
    </w:p>
    <w:p w14:paraId="3BE1D7D0" w14:textId="77777777" w:rsidR="00F60CA9" w:rsidRPr="00966B99" w:rsidRDefault="00F60CA9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F60CA9" w:rsidRDefault="00F60CA9">
    <w:pPr>
      <w:pStyle w:val="Nagwek"/>
    </w:pPr>
  </w:p>
  <w:p w14:paraId="385994FA" w14:textId="6D5C4B19" w:rsidR="00F60CA9" w:rsidRDefault="00F60CA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F60CA9" w:rsidRDefault="00F60CA9">
    <w:pPr>
      <w:pStyle w:val="Nagwek"/>
    </w:pPr>
  </w:p>
  <w:p w14:paraId="10FE70F9" w14:textId="77777777" w:rsidR="00F60CA9" w:rsidRDefault="00F60CA9">
    <w:pPr>
      <w:pStyle w:val="Nagwek"/>
    </w:pPr>
  </w:p>
  <w:p w14:paraId="14BE8250" w14:textId="7D9155F7" w:rsidR="00F60CA9" w:rsidRDefault="00F60CA9">
    <w:pPr>
      <w:pStyle w:val="Nagwek"/>
      <w:rPr>
        <w:noProof/>
      </w:rPr>
    </w:pPr>
    <w:r w:rsidRPr="00694323">
      <w:rPr>
        <w:noProof/>
        <w:lang w:val="pl-PL" w:eastAsia="pl-PL"/>
      </w:rPr>
      <w:drawing>
        <wp:inline distT="0" distB="0" distL="0" distR="0" wp14:anchorId="7810A006" wp14:editId="3BC1F7D9">
          <wp:extent cx="601980" cy="701040"/>
          <wp:effectExtent l="0" t="0" r="7620" b="3810"/>
          <wp:docPr id="11" name="Obraz 1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FD22A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060072"/>
    <w:multiLevelType w:val="hybridMultilevel"/>
    <w:tmpl w:val="661E2154"/>
    <w:lvl w:ilvl="0" w:tplc="04150017">
      <w:start w:val="1"/>
      <w:numFmt w:val="lowerLetter"/>
      <w:lvlText w:val="%1)"/>
      <w:lvlJc w:val="left"/>
      <w:pPr>
        <w:ind w:left="-14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764352"/>
    <w:multiLevelType w:val="hybridMultilevel"/>
    <w:tmpl w:val="4162BEEA"/>
    <w:lvl w:ilvl="0" w:tplc="04150017">
      <w:start w:val="1"/>
      <w:numFmt w:val="lowerLetter"/>
      <w:lvlText w:val="%1)"/>
      <w:lvlJc w:val="left"/>
      <w:pPr>
        <w:ind w:left="1571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1F6E0327"/>
    <w:multiLevelType w:val="hybridMultilevel"/>
    <w:tmpl w:val="245AE918"/>
    <w:lvl w:ilvl="0" w:tplc="A970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/>
        <w:dstrike w:val="0"/>
        <w:sz w:val="16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16E22198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36791F"/>
    <w:multiLevelType w:val="hybridMultilevel"/>
    <w:tmpl w:val="CD908F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007569"/>
    <w:multiLevelType w:val="multilevel"/>
    <w:tmpl w:val="31A6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256BA2"/>
    <w:multiLevelType w:val="hybridMultilevel"/>
    <w:tmpl w:val="0862FC16"/>
    <w:lvl w:ilvl="0" w:tplc="A36C03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315301"/>
    <w:multiLevelType w:val="multilevel"/>
    <w:tmpl w:val="874AB1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FF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6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7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1AB293A"/>
    <w:multiLevelType w:val="hybridMultilevel"/>
    <w:tmpl w:val="7CC61A94"/>
    <w:lvl w:ilvl="0" w:tplc="E254699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6779D8"/>
    <w:multiLevelType w:val="hybridMultilevel"/>
    <w:tmpl w:val="89C4962E"/>
    <w:lvl w:ilvl="0" w:tplc="8DAC96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04256A8"/>
    <w:multiLevelType w:val="multilevel"/>
    <w:tmpl w:val="80141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6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0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5E73A3"/>
    <w:multiLevelType w:val="hybridMultilevel"/>
    <w:tmpl w:val="EB22F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83"/>
  </w:num>
  <w:num w:numId="3">
    <w:abstractNumId w:val="36"/>
  </w:num>
  <w:num w:numId="4">
    <w:abstractNumId w:val="53"/>
  </w:num>
  <w:num w:numId="5">
    <w:abstractNumId w:val="66"/>
  </w:num>
  <w:num w:numId="6">
    <w:abstractNumId w:val="47"/>
  </w:num>
  <w:num w:numId="7">
    <w:abstractNumId w:val="5"/>
  </w:num>
  <w:num w:numId="8">
    <w:abstractNumId w:val="17"/>
  </w:num>
  <w:num w:numId="9">
    <w:abstractNumId w:val="52"/>
    <w:lvlOverride w:ilvl="0">
      <w:startOverride w:val="1"/>
    </w:lvlOverride>
  </w:num>
  <w:num w:numId="10">
    <w:abstractNumId w:val="72"/>
  </w:num>
  <w:num w:numId="11">
    <w:abstractNumId w:val="64"/>
    <w:lvlOverride w:ilvl="0">
      <w:startOverride w:val="1"/>
    </w:lvlOverride>
  </w:num>
  <w:num w:numId="12">
    <w:abstractNumId w:val="32"/>
  </w:num>
  <w:num w:numId="13">
    <w:abstractNumId w:val="81"/>
  </w:num>
  <w:num w:numId="14">
    <w:abstractNumId w:val="18"/>
  </w:num>
  <w:num w:numId="15">
    <w:abstractNumId w:val="22"/>
  </w:num>
  <w:num w:numId="16">
    <w:abstractNumId w:val="54"/>
  </w:num>
  <w:num w:numId="17">
    <w:abstractNumId w:val="25"/>
  </w:num>
  <w:num w:numId="18">
    <w:abstractNumId w:val="35"/>
  </w:num>
  <w:num w:numId="19">
    <w:abstractNumId w:val="67"/>
  </w:num>
  <w:num w:numId="20">
    <w:abstractNumId w:val="79"/>
  </w:num>
  <w:num w:numId="21">
    <w:abstractNumId w:val="31"/>
  </w:num>
  <w:num w:numId="22">
    <w:abstractNumId w:val="19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>
    <w:abstractNumId w:val="19"/>
  </w:num>
  <w:num w:numId="24">
    <w:abstractNumId w:val="82"/>
  </w:num>
  <w:num w:numId="25">
    <w:abstractNumId w:val="34"/>
  </w:num>
  <w:num w:numId="26">
    <w:abstractNumId w:val="9"/>
  </w:num>
  <w:num w:numId="27">
    <w:abstractNumId w:val="49"/>
  </w:num>
  <w:num w:numId="28">
    <w:abstractNumId w:val="42"/>
  </w:num>
  <w:num w:numId="29">
    <w:abstractNumId w:val="76"/>
  </w:num>
  <w:num w:numId="30">
    <w:abstractNumId w:val="71"/>
  </w:num>
  <w:num w:numId="31">
    <w:abstractNumId w:val="45"/>
  </w:num>
  <w:num w:numId="32">
    <w:abstractNumId w:val="57"/>
  </w:num>
  <w:num w:numId="33">
    <w:abstractNumId w:val="14"/>
  </w:num>
  <w:num w:numId="34">
    <w:abstractNumId w:val="40"/>
  </w:num>
  <w:num w:numId="35">
    <w:abstractNumId w:val="44"/>
  </w:num>
  <w:num w:numId="36">
    <w:abstractNumId w:val="24"/>
  </w:num>
  <w:num w:numId="37">
    <w:abstractNumId w:val="61"/>
  </w:num>
  <w:num w:numId="38">
    <w:abstractNumId w:val="23"/>
  </w:num>
  <w:num w:numId="39">
    <w:abstractNumId w:val="38"/>
  </w:num>
  <w:num w:numId="40">
    <w:abstractNumId w:val="41"/>
  </w:num>
  <w:num w:numId="41">
    <w:abstractNumId w:val="74"/>
  </w:num>
  <w:num w:numId="42">
    <w:abstractNumId w:val="37"/>
  </w:num>
  <w:num w:numId="43">
    <w:abstractNumId w:val="56"/>
  </w:num>
  <w:num w:numId="44">
    <w:abstractNumId w:val="26"/>
  </w:num>
  <w:num w:numId="45">
    <w:abstractNumId w:val="75"/>
  </w:num>
  <w:num w:numId="46">
    <w:abstractNumId w:val="28"/>
  </w:num>
  <w:num w:numId="47">
    <w:abstractNumId w:val="55"/>
  </w:num>
  <w:num w:numId="48">
    <w:abstractNumId w:val="50"/>
  </w:num>
  <w:num w:numId="49">
    <w:abstractNumId w:val="70"/>
  </w:num>
  <w:num w:numId="50">
    <w:abstractNumId w:val="68"/>
  </w:num>
  <w:num w:numId="51">
    <w:abstractNumId w:val="84"/>
  </w:num>
  <w:num w:numId="52">
    <w:abstractNumId w:val="43"/>
  </w:num>
  <w:num w:numId="53">
    <w:abstractNumId w:val="46"/>
  </w:num>
  <w:num w:numId="54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72D6"/>
    <w:rsid w:val="00071154"/>
    <w:rsid w:val="00071DE5"/>
    <w:rsid w:val="00073CF2"/>
    <w:rsid w:val="00073DC6"/>
    <w:rsid w:val="00075715"/>
    <w:rsid w:val="000760BB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522"/>
    <w:rsid w:val="000C3BE2"/>
    <w:rsid w:val="000C4063"/>
    <w:rsid w:val="000C4679"/>
    <w:rsid w:val="000C539C"/>
    <w:rsid w:val="000C7CD5"/>
    <w:rsid w:val="000D1B09"/>
    <w:rsid w:val="000D29A0"/>
    <w:rsid w:val="000D55BC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A7975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58DE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224E"/>
    <w:rsid w:val="00242363"/>
    <w:rsid w:val="00242F20"/>
    <w:rsid w:val="00243791"/>
    <w:rsid w:val="002454BB"/>
    <w:rsid w:val="00246525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348F"/>
    <w:rsid w:val="00284D8C"/>
    <w:rsid w:val="00285DA6"/>
    <w:rsid w:val="002869E6"/>
    <w:rsid w:val="00286F62"/>
    <w:rsid w:val="002911B3"/>
    <w:rsid w:val="00292DA8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3FE2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15A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04E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0E4D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0E22"/>
    <w:rsid w:val="005121ED"/>
    <w:rsid w:val="00512B33"/>
    <w:rsid w:val="00513ADB"/>
    <w:rsid w:val="00514243"/>
    <w:rsid w:val="005144D6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5724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40C"/>
    <w:rsid w:val="005529AB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1D6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1811"/>
    <w:rsid w:val="005E2EBB"/>
    <w:rsid w:val="005E30F1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280C"/>
    <w:rsid w:val="00632891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2DDC"/>
    <w:rsid w:val="006646CF"/>
    <w:rsid w:val="00664B59"/>
    <w:rsid w:val="00671A9F"/>
    <w:rsid w:val="00671AA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303B8"/>
    <w:rsid w:val="00732245"/>
    <w:rsid w:val="00733315"/>
    <w:rsid w:val="00735889"/>
    <w:rsid w:val="00735BE6"/>
    <w:rsid w:val="00735C94"/>
    <w:rsid w:val="0073606D"/>
    <w:rsid w:val="0073686C"/>
    <w:rsid w:val="00741EC9"/>
    <w:rsid w:val="007426A9"/>
    <w:rsid w:val="007428BE"/>
    <w:rsid w:val="0075045F"/>
    <w:rsid w:val="007509D1"/>
    <w:rsid w:val="00750DBC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9E5"/>
    <w:rsid w:val="007B5A6C"/>
    <w:rsid w:val="007B6403"/>
    <w:rsid w:val="007C1232"/>
    <w:rsid w:val="007C137A"/>
    <w:rsid w:val="007C1EE6"/>
    <w:rsid w:val="007C4EED"/>
    <w:rsid w:val="007C6128"/>
    <w:rsid w:val="007C7401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395C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23"/>
    <w:rsid w:val="00853858"/>
    <w:rsid w:val="00857B63"/>
    <w:rsid w:val="0086383B"/>
    <w:rsid w:val="008669D4"/>
    <w:rsid w:val="008676DC"/>
    <w:rsid w:val="00871AE1"/>
    <w:rsid w:val="00873861"/>
    <w:rsid w:val="00874FEB"/>
    <w:rsid w:val="008759FD"/>
    <w:rsid w:val="00875FA3"/>
    <w:rsid w:val="0088071F"/>
    <w:rsid w:val="00880AE2"/>
    <w:rsid w:val="008846CC"/>
    <w:rsid w:val="00884A2D"/>
    <w:rsid w:val="008865E1"/>
    <w:rsid w:val="00891239"/>
    <w:rsid w:val="00892562"/>
    <w:rsid w:val="008933DE"/>
    <w:rsid w:val="00896B48"/>
    <w:rsid w:val="008A32BD"/>
    <w:rsid w:val="008A636E"/>
    <w:rsid w:val="008B025E"/>
    <w:rsid w:val="008B0603"/>
    <w:rsid w:val="008B26A4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0ED5"/>
    <w:rsid w:val="009C10E6"/>
    <w:rsid w:val="009D0C37"/>
    <w:rsid w:val="009D29B2"/>
    <w:rsid w:val="009D375F"/>
    <w:rsid w:val="009D3F06"/>
    <w:rsid w:val="009E09A2"/>
    <w:rsid w:val="009E0EC0"/>
    <w:rsid w:val="009E1192"/>
    <w:rsid w:val="009E1999"/>
    <w:rsid w:val="009E1E90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1FF2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1447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A7797"/>
    <w:rsid w:val="00AB0AED"/>
    <w:rsid w:val="00AB2169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1880"/>
    <w:rsid w:val="00AF1A7C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0C89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70"/>
    <w:rsid w:val="00BF5AA2"/>
    <w:rsid w:val="00C0071F"/>
    <w:rsid w:val="00C012B9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70CD"/>
    <w:rsid w:val="00C45478"/>
    <w:rsid w:val="00C511E9"/>
    <w:rsid w:val="00C51D53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CA1"/>
    <w:rsid w:val="00C8675B"/>
    <w:rsid w:val="00C908A8"/>
    <w:rsid w:val="00C90F0A"/>
    <w:rsid w:val="00C91BBE"/>
    <w:rsid w:val="00C952CF"/>
    <w:rsid w:val="00C952D7"/>
    <w:rsid w:val="00C9543A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4A7"/>
    <w:rsid w:val="00D51AFB"/>
    <w:rsid w:val="00D548B5"/>
    <w:rsid w:val="00D54F33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7CF0"/>
    <w:rsid w:val="00D90950"/>
    <w:rsid w:val="00D9396B"/>
    <w:rsid w:val="00D96C9A"/>
    <w:rsid w:val="00D96E7B"/>
    <w:rsid w:val="00D96F39"/>
    <w:rsid w:val="00D97A45"/>
    <w:rsid w:val="00DA1572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57E3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3652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2BF7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0CA9"/>
    <w:rsid w:val="00F62CE1"/>
    <w:rsid w:val="00F661C7"/>
    <w:rsid w:val="00F70016"/>
    <w:rsid w:val="00F71825"/>
    <w:rsid w:val="00F718A2"/>
    <w:rsid w:val="00F72335"/>
    <w:rsid w:val="00F73FC4"/>
    <w:rsid w:val="00F75CF2"/>
    <w:rsid w:val="00F76D10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4A4"/>
    <w:rsid w:val="00FD23AC"/>
    <w:rsid w:val="00FD3425"/>
    <w:rsid w:val="00FD4467"/>
    <w:rsid w:val="00FD4615"/>
    <w:rsid w:val="00FD604E"/>
    <w:rsid w:val="00FD696B"/>
    <w:rsid w:val="00FE06B7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E1E90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Nierozpoznanawzmianka5">
    <w:name w:val="Nierozpoznana wzmianka5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37FE-3E97-4577-955C-7C3B0796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1BF0A3ED</Template>
  <TotalTime>1</TotalTime>
  <Pages>1</Pages>
  <Words>2133</Words>
  <Characters>12801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4</cp:revision>
  <cp:lastPrinted>2025-05-15T06:59:00Z</cp:lastPrinted>
  <dcterms:created xsi:type="dcterms:W3CDTF">2025-05-15T07:00:00Z</dcterms:created>
  <dcterms:modified xsi:type="dcterms:W3CDTF">2025-05-15T07:03:00Z</dcterms:modified>
</cp:coreProperties>
</file>