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A88AA" w14:textId="77777777" w:rsidR="00365742" w:rsidRDefault="00365742" w:rsidP="00143F99">
      <w:pPr>
        <w:suppressAutoHyphens/>
        <w:spacing w:line="23" w:lineRule="atLeast"/>
        <w:contextualSpacing/>
        <w:rPr>
          <w:b/>
          <w:i/>
          <w:lang w:eastAsia="ar-SA"/>
        </w:rPr>
      </w:pPr>
    </w:p>
    <w:p w14:paraId="705A47F4" w14:textId="492CC921" w:rsidR="00692591" w:rsidRDefault="00BA0E4F" w:rsidP="0080018A">
      <w:pPr>
        <w:suppressAutoHyphens/>
        <w:spacing w:line="23" w:lineRule="atLeast"/>
        <w:ind w:left="4956"/>
        <w:contextualSpacing/>
        <w:rPr>
          <w:b/>
          <w:sz w:val="20"/>
          <w:lang w:val="pl-PL" w:eastAsia="ar-SA"/>
        </w:rPr>
      </w:pPr>
      <w:r w:rsidRPr="00BA0E4F">
        <w:rPr>
          <w:b/>
          <w:i/>
          <w:lang w:eastAsia="ar-SA"/>
        </w:rPr>
        <w:t xml:space="preserve"> </w:t>
      </w:r>
    </w:p>
    <w:p w14:paraId="187B3235" w14:textId="6FD99B5C" w:rsidR="00E26B30" w:rsidRPr="005263C6" w:rsidRDefault="00E26B30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  <w:r w:rsidRPr="005263C6">
        <w:rPr>
          <w:noProof/>
          <w:sz w:val="20"/>
          <w:lang w:val="pl-PL" w:eastAsia="pl-PL"/>
        </w:rPr>
        <mc:AlternateContent>
          <mc:Choice Requires="wps">
            <w:drawing>
              <wp:anchor distT="0" distB="0" distL="114935" distR="114935" simplePos="0" relativeHeight="251662848" behindDoc="0" locked="0" layoutInCell="1" allowOverlap="1" wp14:anchorId="36D69373" wp14:editId="294FA780">
                <wp:simplePos x="0" y="0"/>
                <wp:positionH relativeFrom="column">
                  <wp:posOffset>91440</wp:posOffset>
                </wp:positionH>
                <wp:positionV relativeFrom="paragraph">
                  <wp:posOffset>17780</wp:posOffset>
                </wp:positionV>
                <wp:extent cx="2008505" cy="920115"/>
                <wp:effectExtent l="0" t="0" r="10795" b="1333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8505" cy="920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E36370" w14:textId="77777777" w:rsidR="00F60CA9" w:rsidRDefault="00F60CA9" w:rsidP="00E26B30"/>
                          <w:p w14:paraId="0E6AB687" w14:textId="77777777" w:rsidR="00F60CA9" w:rsidRDefault="00F60CA9" w:rsidP="00E26B30"/>
                          <w:p w14:paraId="2EE90FAB" w14:textId="77777777" w:rsidR="00F60CA9" w:rsidRDefault="00F60CA9" w:rsidP="00E26B30"/>
                          <w:p w14:paraId="3E0AD68F" w14:textId="77777777" w:rsidR="00F60CA9" w:rsidRDefault="00F60CA9" w:rsidP="00E26B3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0D5F1B5" w14:textId="77777777" w:rsidR="00F60CA9" w:rsidRDefault="00F60CA9" w:rsidP="00E26B30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  <w:p w14:paraId="6AA68AB6" w14:textId="77777777" w:rsidR="00F60CA9" w:rsidRDefault="00F60CA9" w:rsidP="00E26B30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12245FC8" w14:textId="77777777" w:rsidR="00F60CA9" w:rsidRDefault="00F60CA9" w:rsidP="00E26B30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D69373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7.2pt;margin-top:1.4pt;width:158.15pt;height:72.45pt;z-index:2516628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" strokeweight=".5pt">
                <v:textbox inset=".25pt,.25pt,.25pt,.25pt">
                  <w:txbxContent>
                    <w:p w14:paraId="60E36370" w14:textId="77777777" w:rsidR="00F60CA9" w:rsidRDefault="00F60CA9" w:rsidP="00E26B30"/>
                    <w:p w14:paraId="0E6AB687" w14:textId="77777777" w:rsidR="00F60CA9" w:rsidRDefault="00F60CA9" w:rsidP="00E26B30"/>
                    <w:p w14:paraId="2EE90FAB" w14:textId="77777777" w:rsidR="00F60CA9" w:rsidRDefault="00F60CA9" w:rsidP="00E26B30"/>
                    <w:p w14:paraId="3E0AD68F" w14:textId="77777777" w:rsidR="00F60CA9" w:rsidRDefault="00F60CA9" w:rsidP="00E26B30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0D5F1B5" w14:textId="77777777" w:rsidR="00F60CA9" w:rsidRDefault="00F60CA9" w:rsidP="00E26B30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6"/>
                          <w:szCs w:val="16"/>
                        </w:rPr>
                        <w:t>(pieczęć wykonawcy)</w:t>
                      </w:r>
                    </w:p>
                    <w:p w14:paraId="6AA68AB6" w14:textId="77777777" w:rsidR="00F60CA9" w:rsidRDefault="00F60CA9" w:rsidP="00E26B30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12245FC8" w14:textId="77777777" w:rsidR="00F60CA9" w:rsidRDefault="00F60CA9" w:rsidP="00E26B30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3BC0F3A" w14:textId="77777777" w:rsidR="005C5361" w:rsidRPr="005263C6" w:rsidRDefault="005C5361" w:rsidP="004A1638">
      <w:pPr>
        <w:suppressAutoHyphens/>
        <w:spacing w:line="23" w:lineRule="atLeast"/>
        <w:jc w:val="right"/>
        <w:rPr>
          <w:b/>
          <w:lang w:eastAsia="ar-SA"/>
        </w:rPr>
      </w:pPr>
    </w:p>
    <w:p w14:paraId="6BB25FE2" w14:textId="77777777" w:rsidR="005C5361" w:rsidRPr="005263C6" w:rsidRDefault="005C5361" w:rsidP="004A1638">
      <w:pPr>
        <w:suppressAutoHyphens/>
        <w:spacing w:line="23" w:lineRule="atLeast"/>
        <w:jc w:val="right"/>
        <w:rPr>
          <w:b/>
          <w:lang w:eastAsia="ar-SA"/>
        </w:rPr>
      </w:pPr>
    </w:p>
    <w:p w14:paraId="0D4061BF" w14:textId="77777777" w:rsidR="005C5361" w:rsidRPr="005263C6" w:rsidRDefault="005C5361" w:rsidP="004A1638">
      <w:pPr>
        <w:suppressAutoHyphens/>
        <w:spacing w:line="23" w:lineRule="atLeast"/>
        <w:jc w:val="right"/>
        <w:rPr>
          <w:b/>
          <w:lang w:eastAsia="ar-SA"/>
        </w:rPr>
      </w:pPr>
    </w:p>
    <w:p w14:paraId="4941D7B9" w14:textId="45C8743A" w:rsidR="00E26B30" w:rsidRPr="005263C6" w:rsidRDefault="00E26B30" w:rsidP="004A1638">
      <w:pPr>
        <w:suppressAutoHyphens/>
        <w:spacing w:line="23" w:lineRule="atLeast"/>
        <w:jc w:val="right"/>
        <w:rPr>
          <w:b/>
          <w:lang w:eastAsia="ar-SA"/>
        </w:rPr>
      </w:pPr>
      <w:r w:rsidRPr="005263C6">
        <w:rPr>
          <w:b/>
          <w:lang w:eastAsia="ar-SA"/>
        </w:rPr>
        <w:t>ZAŁĄCZNIK NR 1 do SWZ</w:t>
      </w:r>
    </w:p>
    <w:p w14:paraId="7DFD9E15" w14:textId="6A551202" w:rsidR="00E26B30" w:rsidRPr="005263C6" w:rsidRDefault="00E26B30" w:rsidP="004A1638">
      <w:pPr>
        <w:suppressAutoHyphens/>
        <w:spacing w:line="23" w:lineRule="atLeast"/>
        <w:jc w:val="right"/>
        <w:rPr>
          <w:b/>
          <w:lang w:eastAsia="ar-SA"/>
        </w:rPr>
      </w:pPr>
      <w:r w:rsidRPr="005263C6">
        <w:rPr>
          <w:b/>
          <w:lang w:eastAsia="ar-SA"/>
        </w:rPr>
        <w:t>NS: ZP.271.</w:t>
      </w:r>
      <w:r w:rsidR="005529AB">
        <w:rPr>
          <w:b/>
          <w:lang w:eastAsia="ar-SA"/>
        </w:rPr>
        <w:t>2</w:t>
      </w:r>
      <w:r w:rsidRPr="005263C6">
        <w:rPr>
          <w:b/>
          <w:lang w:eastAsia="ar-SA"/>
        </w:rPr>
        <w:t>.202</w:t>
      </w:r>
      <w:r w:rsidR="005529AB">
        <w:rPr>
          <w:b/>
          <w:lang w:eastAsia="ar-SA"/>
        </w:rPr>
        <w:t>5</w:t>
      </w:r>
    </w:p>
    <w:p w14:paraId="05A68F95" w14:textId="66CACDE3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</w:p>
    <w:p w14:paraId="61DEF5A8" w14:textId="77777777" w:rsidR="00E26B30" w:rsidRPr="005263C6" w:rsidRDefault="00E26B30" w:rsidP="004A1638">
      <w:pPr>
        <w:suppressAutoHyphens/>
        <w:spacing w:line="23" w:lineRule="atLeast"/>
        <w:jc w:val="right"/>
        <w:rPr>
          <w:lang w:eastAsia="ar-SA"/>
        </w:rPr>
      </w:pPr>
      <w:r w:rsidRPr="005263C6">
        <w:rPr>
          <w:lang w:eastAsia="ar-SA"/>
        </w:rPr>
        <w:t>..................Dnia............................</w:t>
      </w:r>
    </w:p>
    <w:p w14:paraId="41832684" w14:textId="77777777" w:rsidR="00E26B30" w:rsidRPr="005263C6" w:rsidRDefault="00E26B30" w:rsidP="004A1638">
      <w:pPr>
        <w:suppressAutoHyphens/>
        <w:spacing w:line="23" w:lineRule="atLeast"/>
        <w:jc w:val="right"/>
        <w:rPr>
          <w:lang w:eastAsia="ar-SA"/>
        </w:rPr>
      </w:pPr>
      <w:r w:rsidRPr="005263C6">
        <w:rPr>
          <w:lang w:eastAsia="ar-SA"/>
        </w:rPr>
        <w:tab/>
      </w:r>
      <w:r w:rsidRPr="005263C6">
        <w:rPr>
          <w:lang w:eastAsia="ar-SA"/>
        </w:rPr>
        <w:tab/>
      </w:r>
      <w:r w:rsidRPr="005263C6">
        <w:rPr>
          <w:lang w:eastAsia="ar-SA"/>
        </w:rPr>
        <w:tab/>
      </w:r>
      <w:r w:rsidRPr="005263C6">
        <w:rPr>
          <w:lang w:eastAsia="ar-SA"/>
        </w:rPr>
        <w:tab/>
      </w:r>
      <w:r w:rsidRPr="005263C6">
        <w:rPr>
          <w:lang w:eastAsia="ar-SA"/>
        </w:rPr>
        <w:tab/>
      </w:r>
    </w:p>
    <w:p w14:paraId="5F6972CA" w14:textId="675A8ED7" w:rsidR="00E26B30" w:rsidRPr="005263C6" w:rsidRDefault="003F7C11" w:rsidP="004A1638">
      <w:pPr>
        <w:suppressAutoHyphens/>
        <w:spacing w:line="23" w:lineRule="atLeast"/>
        <w:rPr>
          <w:b/>
          <w:lang w:eastAsia="ar-SA"/>
        </w:rPr>
      </w:pPr>
      <w:r w:rsidRPr="005263C6">
        <w:rPr>
          <w:b/>
          <w:i/>
          <w:lang w:eastAsia="ar-SA"/>
        </w:rPr>
        <w:t xml:space="preserve">                                                                                     </w:t>
      </w:r>
      <w:r w:rsidR="00E26B30" w:rsidRPr="005263C6">
        <w:rPr>
          <w:b/>
          <w:i/>
          <w:u w:val="single"/>
          <w:lang w:eastAsia="ar-SA"/>
        </w:rPr>
        <w:t>Zamawiający:</w:t>
      </w:r>
    </w:p>
    <w:p w14:paraId="6B658B3E" w14:textId="5466C842" w:rsidR="00E26B30" w:rsidRPr="005263C6" w:rsidRDefault="003F7C11" w:rsidP="004A1638">
      <w:pPr>
        <w:suppressAutoHyphens/>
        <w:spacing w:line="23" w:lineRule="atLeast"/>
        <w:rPr>
          <w:b/>
          <w:lang w:eastAsia="ar-SA"/>
        </w:rPr>
      </w:pPr>
      <w:r w:rsidRPr="005263C6">
        <w:rPr>
          <w:b/>
          <w:lang w:eastAsia="ar-SA"/>
        </w:rPr>
        <w:t xml:space="preserve">                                                                                    </w:t>
      </w:r>
      <w:r w:rsidR="00E26B30" w:rsidRPr="005263C6">
        <w:rPr>
          <w:b/>
          <w:lang w:eastAsia="ar-SA"/>
        </w:rPr>
        <w:t>Gmina Cedry Wielkie</w:t>
      </w:r>
    </w:p>
    <w:p w14:paraId="319BBDE3" w14:textId="0067EF13" w:rsidR="00E26B30" w:rsidRPr="005263C6" w:rsidRDefault="003F7C11" w:rsidP="004A1638">
      <w:pPr>
        <w:suppressAutoHyphens/>
        <w:spacing w:line="23" w:lineRule="atLeast"/>
        <w:rPr>
          <w:b/>
          <w:lang w:eastAsia="ar-SA"/>
        </w:rPr>
      </w:pPr>
      <w:r w:rsidRPr="005263C6">
        <w:rPr>
          <w:b/>
          <w:lang w:eastAsia="ar-SA"/>
        </w:rPr>
        <w:t xml:space="preserve">                                                                                    </w:t>
      </w:r>
      <w:r w:rsidR="00E26B30" w:rsidRPr="005263C6">
        <w:rPr>
          <w:b/>
          <w:lang w:eastAsia="ar-SA"/>
        </w:rPr>
        <w:t xml:space="preserve">reprezentowana przez </w:t>
      </w:r>
    </w:p>
    <w:p w14:paraId="3ED08AC0" w14:textId="380E2857" w:rsidR="00E26B30" w:rsidRPr="005263C6" w:rsidRDefault="003F7C11" w:rsidP="004A1638">
      <w:pPr>
        <w:suppressAutoHyphens/>
        <w:spacing w:line="23" w:lineRule="atLeast"/>
        <w:ind w:left="3600" w:firstLine="720"/>
        <w:rPr>
          <w:b/>
          <w:lang w:eastAsia="ar-SA"/>
        </w:rPr>
      </w:pPr>
      <w:r w:rsidRPr="005263C6">
        <w:rPr>
          <w:b/>
          <w:lang w:eastAsia="ar-SA"/>
        </w:rPr>
        <w:t xml:space="preserve">            </w:t>
      </w:r>
      <w:r w:rsidR="00E26B30" w:rsidRPr="005263C6">
        <w:rPr>
          <w:b/>
          <w:lang w:eastAsia="ar-SA"/>
        </w:rPr>
        <w:t>Wójta Gminy Cedry Wielkie</w:t>
      </w:r>
    </w:p>
    <w:p w14:paraId="6167C70F" w14:textId="77777777" w:rsidR="00E26B30" w:rsidRPr="005263C6" w:rsidRDefault="00E26B30" w:rsidP="004A1638">
      <w:pPr>
        <w:suppressAutoHyphens/>
        <w:spacing w:line="23" w:lineRule="atLeast"/>
        <w:ind w:left="4956"/>
        <w:rPr>
          <w:b/>
          <w:lang w:eastAsia="ar-SA"/>
        </w:rPr>
      </w:pPr>
    </w:p>
    <w:p w14:paraId="654C6616" w14:textId="4B18E2DD" w:rsidR="00E26B30" w:rsidRPr="005263C6" w:rsidRDefault="00F42439" w:rsidP="004A1638">
      <w:pPr>
        <w:suppressAutoHyphens/>
        <w:spacing w:line="23" w:lineRule="atLeast"/>
        <w:ind w:left="4247"/>
        <w:rPr>
          <w:b/>
          <w:lang w:eastAsia="ar-SA"/>
        </w:rPr>
      </w:pP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</w:r>
      <w:r w:rsidR="00E26B30" w:rsidRPr="005263C6">
        <w:rPr>
          <w:b/>
          <w:lang w:eastAsia="ar-SA"/>
        </w:rPr>
        <w:t>Adres siedziby organów Zamawiającego:</w:t>
      </w:r>
    </w:p>
    <w:p w14:paraId="3EF53974" w14:textId="77777777" w:rsidR="00E26B30" w:rsidRPr="005263C6" w:rsidRDefault="00E26B30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</w:p>
    <w:p w14:paraId="60A9DA5A" w14:textId="061D8045" w:rsidR="00E26B30" w:rsidRPr="005263C6" w:rsidRDefault="003F7C11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  <w:r w:rsidRPr="005263C6">
        <w:rPr>
          <w:b/>
          <w:lang w:eastAsia="ar-SA"/>
        </w:rPr>
        <w:t xml:space="preserve"> </w:t>
      </w:r>
      <w:r w:rsidR="00E26B30" w:rsidRPr="005263C6">
        <w:rPr>
          <w:b/>
          <w:lang w:eastAsia="ar-SA"/>
        </w:rPr>
        <w:t xml:space="preserve">Urząd Gminy Cedry Wielkie </w:t>
      </w:r>
    </w:p>
    <w:p w14:paraId="6F2A85E9" w14:textId="34CE86F2" w:rsidR="00E26B30" w:rsidRPr="005263C6" w:rsidRDefault="003F7C11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  <w:r w:rsidRPr="005263C6">
        <w:rPr>
          <w:b/>
          <w:lang w:eastAsia="ar-SA"/>
        </w:rPr>
        <w:t xml:space="preserve"> </w:t>
      </w:r>
      <w:r w:rsidR="00E26B30" w:rsidRPr="005263C6">
        <w:rPr>
          <w:b/>
          <w:lang w:eastAsia="ar-SA"/>
        </w:rPr>
        <w:t>ul. M. Płażyńskiego 16</w:t>
      </w:r>
    </w:p>
    <w:p w14:paraId="6A423738" w14:textId="4AD6B3FE" w:rsidR="00002F9B" w:rsidRPr="000C2B5A" w:rsidRDefault="003F7C11" w:rsidP="000C2B5A">
      <w:pPr>
        <w:suppressAutoHyphens/>
        <w:spacing w:line="23" w:lineRule="atLeast"/>
        <w:ind w:left="4536" w:firstLine="420"/>
        <w:rPr>
          <w:lang w:eastAsia="ar-SA"/>
        </w:rPr>
      </w:pPr>
      <w:r w:rsidRPr="005263C6">
        <w:rPr>
          <w:b/>
          <w:lang w:eastAsia="ar-SA"/>
        </w:rPr>
        <w:t xml:space="preserve"> </w:t>
      </w:r>
      <w:r w:rsidR="00E26B30" w:rsidRPr="005263C6">
        <w:rPr>
          <w:b/>
          <w:lang w:eastAsia="ar-SA"/>
        </w:rPr>
        <w:t xml:space="preserve">83-020 Cedry Wielkie  </w:t>
      </w:r>
      <w:r w:rsidR="00E26B30" w:rsidRPr="005263C6">
        <w:rPr>
          <w:lang w:eastAsia="ar-SA"/>
        </w:rPr>
        <w:tab/>
      </w:r>
      <w:r w:rsidR="00E26B30" w:rsidRPr="005263C6">
        <w:rPr>
          <w:lang w:eastAsia="ar-SA"/>
        </w:rPr>
        <w:tab/>
      </w:r>
      <w:r w:rsidR="00E26B30" w:rsidRPr="005263C6">
        <w:rPr>
          <w:lang w:eastAsia="ar-SA"/>
        </w:rPr>
        <w:tab/>
      </w:r>
      <w:r w:rsidR="00E26B30" w:rsidRPr="005263C6">
        <w:rPr>
          <w:lang w:eastAsia="ar-SA"/>
        </w:rPr>
        <w:tab/>
      </w:r>
      <w:r w:rsidR="00E26B30" w:rsidRPr="005263C6">
        <w:rPr>
          <w:lang w:eastAsia="ar-SA"/>
        </w:rPr>
        <w:tab/>
      </w:r>
    </w:p>
    <w:p w14:paraId="14B04CF5" w14:textId="77777777" w:rsidR="006A44DA" w:rsidRDefault="006A44DA" w:rsidP="000C2B5A">
      <w:pPr>
        <w:suppressAutoHyphens/>
        <w:spacing w:line="23" w:lineRule="atLeast"/>
        <w:jc w:val="center"/>
        <w:rPr>
          <w:b/>
          <w:lang w:eastAsia="ar-SA"/>
        </w:rPr>
      </w:pPr>
    </w:p>
    <w:p w14:paraId="628809C0" w14:textId="11B38A24" w:rsidR="00002F9B" w:rsidRDefault="00E26B30" w:rsidP="000C2B5A">
      <w:pPr>
        <w:suppressAutoHyphens/>
        <w:spacing w:line="23" w:lineRule="atLeast"/>
        <w:jc w:val="center"/>
        <w:rPr>
          <w:b/>
          <w:lang w:eastAsia="ar-SA"/>
        </w:rPr>
      </w:pPr>
      <w:r w:rsidRPr="005263C6">
        <w:rPr>
          <w:b/>
          <w:lang w:eastAsia="ar-SA"/>
        </w:rPr>
        <w:t>OFERTA</w:t>
      </w:r>
    </w:p>
    <w:p w14:paraId="2FC7524F" w14:textId="77777777" w:rsidR="009047D0" w:rsidRPr="005263C6" w:rsidRDefault="009047D0" w:rsidP="000C2B5A">
      <w:pPr>
        <w:suppressAutoHyphens/>
        <w:spacing w:line="23" w:lineRule="atLeast"/>
        <w:jc w:val="center"/>
        <w:rPr>
          <w:b/>
          <w:lang w:eastAsia="ar-SA"/>
        </w:rPr>
      </w:pPr>
    </w:p>
    <w:p w14:paraId="3E2BD70D" w14:textId="2880049A" w:rsidR="00E26B30" w:rsidRPr="005263C6" w:rsidRDefault="00002F9B" w:rsidP="004A1638">
      <w:pPr>
        <w:suppressAutoHyphens/>
        <w:spacing w:line="23" w:lineRule="atLeast"/>
        <w:jc w:val="center"/>
        <w:rPr>
          <w:b/>
          <w:lang w:eastAsia="ar-SA"/>
        </w:rPr>
      </w:pPr>
      <w:r w:rsidRPr="005263C6">
        <w:rPr>
          <w:b/>
          <w:lang w:eastAsia="ar-SA"/>
        </w:rPr>
        <w:t>n</w:t>
      </w:r>
      <w:r w:rsidR="00E26B30" w:rsidRPr="005263C6">
        <w:rPr>
          <w:b/>
          <w:lang w:eastAsia="ar-SA"/>
        </w:rPr>
        <w:t>a</w:t>
      </w:r>
    </w:p>
    <w:p w14:paraId="5DC06222" w14:textId="77777777" w:rsidR="00002F9B" w:rsidRPr="005263C6" w:rsidRDefault="00002F9B" w:rsidP="004A1638">
      <w:pPr>
        <w:suppressAutoHyphens/>
        <w:spacing w:line="23" w:lineRule="atLeast"/>
        <w:jc w:val="center"/>
        <w:rPr>
          <w:b/>
          <w:lang w:eastAsia="ar-SA"/>
        </w:rPr>
      </w:pPr>
    </w:p>
    <w:p w14:paraId="4EC79897" w14:textId="3D465013" w:rsidR="00EF61A2" w:rsidRDefault="005529AB" w:rsidP="00EF61A2">
      <w:pPr>
        <w:suppressAutoHyphens/>
        <w:spacing w:line="23" w:lineRule="atLeast"/>
        <w:jc w:val="center"/>
        <w:rPr>
          <w:b/>
          <w:i/>
          <w:iCs/>
        </w:rPr>
      </w:pPr>
      <w:r w:rsidRPr="005529AB">
        <w:rPr>
          <w:b/>
          <w:i/>
          <w:iCs/>
          <w:lang w:val="pl-PL"/>
        </w:rPr>
        <w:t>Termomodernizacj</w:t>
      </w:r>
      <w:r>
        <w:rPr>
          <w:b/>
          <w:i/>
          <w:iCs/>
          <w:lang w:val="pl-PL"/>
        </w:rPr>
        <w:t>ę</w:t>
      </w:r>
      <w:r w:rsidRPr="005529AB">
        <w:rPr>
          <w:b/>
          <w:i/>
          <w:iCs/>
          <w:lang w:val="pl-PL"/>
        </w:rPr>
        <w:t xml:space="preserve"> budynku świetlicy w Trzcinisku zarządzanej przez Żuławski Ośrodek Kultury i Sportu w Cedrach Wielkich</w:t>
      </w:r>
      <w:r>
        <w:rPr>
          <w:b/>
          <w:i/>
          <w:iCs/>
          <w:lang w:val="pl-PL"/>
        </w:rPr>
        <w:t>.</w:t>
      </w:r>
    </w:p>
    <w:p w14:paraId="3382DECE" w14:textId="3CFDEABA" w:rsidR="009047D0" w:rsidRDefault="009047D0" w:rsidP="00EF61A2">
      <w:pPr>
        <w:suppressAutoHyphens/>
        <w:spacing w:line="23" w:lineRule="atLeast"/>
        <w:jc w:val="center"/>
        <w:rPr>
          <w:b/>
          <w:i/>
          <w:iCs/>
        </w:rPr>
      </w:pPr>
    </w:p>
    <w:p w14:paraId="66577086" w14:textId="77777777" w:rsidR="005C5361" w:rsidRPr="005263C6" w:rsidRDefault="005C5361" w:rsidP="00025A55">
      <w:pPr>
        <w:suppressAutoHyphens/>
        <w:spacing w:line="23" w:lineRule="atLeast"/>
        <w:jc w:val="center"/>
        <w:rPr>
          <w:b/>
          <w:spacing w:val="-4"/>
          <w:lang w:eastAsia="ar-SA"/>
        </w:rPr>
      </w:pPr>
    </w:p>
    <w:p w14:paraId="7D423E8D" w14:textId="2FEB1012" w:rsidR="00E26B30" w:rsidRPr="005263C6" w:rsidRDefault="00E26B30" w:rsidP="004A1638">
      <w:pPr>
        <w:suppressAutoHyphens/>
        <w:spacing w:line="23" w:lineRule="atLeast"/>
        <w:rPr>
          <w:b/>
          <w:lang w:eastAsia="ar-SA"/>
        </w:rPr>
      </w:pPr>
      <w:r w:rsidRPr="005263C6">
        <w:rPr>
          <w:b/>
          <w:lang w:eastAsia="ar-SA"/>
        </w:rPr>
        <w:t>I. Dane dotyczące Wykonawcy:</w:t>
      </w:r>
    </w:p>
    <w:p w14:paraId="1DD144DD" w14:textId="77777777" w:rsidR="00E26B30" w:rsidRPr="005263C6" w:rsidRDefault="00E26B30" w:rsidP="004A1638">
      <w:pPr>
        <w:suppressAutoHyphens/>
        <w:spacing w:line="23" w:lineRule="atLeast"/>
        <w:jc w:val="both"/>
        <w:rPr>
          <w:lang w:eastAsia="ar-SA"/>
        </w:rPr>
      </w:pPr>
      <w:r w:rsidRPr="005263C6">
        <w:rPr>
          <w:lang w:eastAsia="ar-SA"/>
        </w:rPr>
        <w:t xml:space="preserve">Pełna nazwa Wykonawcy: …………………............................................................................... </w:t>
      </w:r>
    </w:p>
    <w:p w14:paraId="716695AA" w14:textId="1B5B6F80" w:rsidR="00E26B30" w:rsidRPr="005263C6" w:rsidRDefault="00E26B30" w:rsidP="004A1638">
      <w:pPr>
        <w:suppressAutoHyphens/>
        <w:spacing w:line="23" w:lineRule="atLeast"/>
        <w:jc w:val="both"/>
        <w:rPr>
          <w:lang w:eastAsia="ar-SA"/>
        </w:rPr>
      </w:pPr>
      <w:r w:rsidRPr="005263C6">
        <w:rPr>
          <w:lang w:eastAsia="ar-SA"/>
        </w:rPr>
        <w:t>Adres siedziby: .............................................................................................................................</w:t>
      </w:r>
    </w:p>
    <w:p w14:paraId="07889113" w14:textId="77777777" w:rsidR="00E26B30" w:rsidRPr="005263C6" w:rsidRDefault="00E26B30" w:rsidP="004A1638">
      <w:pPr>
        <w:suppressAutoHyphens/>
        <w:spacing w:line="23" w:lineRule="atLeast"/>
        <w:jc w:val="both"/>
        <w:rPr>
          <w:lang w:eastAsia="ar-SA"/>
        </w:rPr>
      </w:pPr>
      <w:r w:rsidRPr="005263C6">
        <w:rPr>
          <w:lang w:eastAsia="ar-SA"/>
        </w:rPr>
        <w:t>NIP:………………………………………......................REGON………………………...........</w:t>
      </w:r>
    </w:p>
    <w:p w14:paraId="1D323230" w14:textId="77777777" w:rsidR="00E26B30" w:rsidRPr="005263C6" w:rsidRDefault="00E26B30" w:rsidP="004A1638">
      <w:pPr>
        <w:suppressAutoHyphens/>
        <w:spacing w:line="23" w:lineRule="atLeast"/>
        <w:jc w:val="both"/>
        <w:rPr>
          <w:lang w:eastAsia="ar-SA"/>
        </w:rPr>
      </w:pPr>
      <w:r w:rsidRPr="005263C6">
        <w:rPr>
          <w:lang w:eastAsia="ar-SA"/>
        </w:rPr>
        <w:t>Tel.................................................................Fax..........................................................................</w:t>
      </w:r>
    </w:p>
    <w:p w14:paraId="6E0967FB" w14:textId="6ED23C39" w:rsidR="00E26B30" w:rsidRPr="005263C6" w:rsidRDefault="00E26B30" w:rsidP="004A1638">
      <w:pPr>
        <w:suppressAutoHyphens/>
        <w:spacing w:line="23" w:lineRule="atLeast"/>
        <w:jc w:val="both"/>
        <w:rPr>
          <w:lang w:eastAsia="ar-SA"/>
        </w:rPr>
      </w:pPr>
      <w:r w:rsidRPr="005263C6">
        <w:rPr>
          <w:lang w:eastAsia="ar-SA"/>
        </w:rPr>
        <w:t>Adres e-mail:…………………………………………………………………..………...………</w:t>
      </w:r>
    </w:p>
    <w:p w14:paraId="125D4947" w14:textId="77777777" w:rsidR="00002F9B" w:rsidRPr="005263C6" w:rsidRDefault="00002F9B" w:rsidP="004A1638">
      <w:pPr>
        <w:suppressAutoHyphens/>
        <w:spacing w:line="23" w:lineRule="atLeast"/>
        <w:jc w:val="both"/>
        <w:rPr>
          <w:lang w:eastAsia="ar-SA"/>
        </w:rPr>
      </w:pPr>
    </w:p>
    <w:p w14:paraId="30978188" w14:textId="77777777" w:rsidR="00E26B30" w:rsidRPr="005263C6" w:rsidRDefault="00E26B30" w:rsidP="004A1638">
      <w:pPr>
        <w:suppressAutoHyphens/>
        <w:spacing w:line="23" w:lineRule="atLeast"/>
        <w:rPr>
          <w:b/>
          <w:lang w:eastAsia="ar-SA"/>
        </w:rPr>
      </w:pPr>
      <w:r w:rsidRPr="005263C6">
        <w:rPr>
          <w:b/>
          <w:lang w:eastAsia="ar-SA"/>
        </w:rPr>
        <w:t>II. Cena oferty:</w:t>
      </w:r>
    </w:p>
    <w:p w14:paraId="3F510F08" w14:textId="77777777" w:rsidR="00E26B30" w:rsidRDefault="00E26B30" w:rsidP="004A1638">
      <w:pPr>
        <w:suppressAutoHyphens/>
        <w:spacing w:line="23" w:lineRule="atLeast"/>
        <w:rPr>
          <w:lang w:eastAsia="ar-SA"/>
        </w:rPr>
      </w:pPr>
      <w:r w:rsidRPr="005263C6">
        <w:rPr>
          <w:lang w:eastAsia="ar-SA"/>
        </w:rPr>
        <w:t>W odpowiedzi na ogłoszenie o zamówieniu oferuję/oferujemy spełnienie przedmiotu zamówienia za cenę ryczałtową:</w:t>
      </w:r>
    </w:p>
    <w:p w14:paraId="4A851AEF" w14:textId="1BD72E2C" w:rsidR="006A44DA" w:rsidRDefault="006A44DA" w:rsidP="004A1638">
      <w:pPr>
        <w:suppressAutoHyphens/>
        <w:spacing w:line="23" w:lineRule="atLeast"/>
        <w:rPr>
          <w:lang w:eastAsia="ar-SA"/>
        </w:rPr>
      </w:pPr>
    </w:p>
    <w:p w14:paraId="419338CA" w14:textId="691F1172" w:rsidR="00E26B30" w:rsidRPr="005263C6" w:rsidRDefault="00E26B30" w:rsidP="004A1638">
      <w:pPr>
        <w:suppressAutoHyphens/>
        <w:spacing w:line="23" w:lineRule="atLeast"/>
        <w:rPr>
          <w:b/>
          <w:lang w:eastAsia="ar-SA"/>
        </w:rPr>
      </w:pPr>
      <w:bookmarkStart w:id="0" w:name="_Hlk116556376"/>
      <w:bookmarkStart w:id="1" w:name="_Hlk104209148"/>
      <w:r w:rsidRPr="005263C6">
        <w:rPr>
          <w:b/>
          <w:lang w:eastAsia="ar-SA"/>
        </w:rPr>
        <w:t>Cena całkowita …………………………………………</w:t>
      </w:r>
      <w:r w:rsidR="00C8675B">
        <w:rPr>
          <w:b/>
          <w:lang w:eastAsia="ar-SA"/>
        </w:rPr>
        <w:t>.</w:t>
      </w:r>
      <w:r w:rsidRPr="005263C6">
        <w:rPr>
          <w:b/>
          <w:lang w:eastAsia="ar-SA"/>
        </w:rPr>
        <w:t>………………….zł</w:t>
      </w:r>
    </w:p>
    <w:p w14:paraId="47F663E4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</w:p>
    <w:p w14:paraId="5262F8BF" w14:textId="0207323D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  <w:r w:rsidRPr="005263C6">
        <w:rPr>
          <w:lang w:eastAsia="ar-SA"/>
        </w:rPr>
        <w:t>W tym stawka VAT …………... % (………………………</w:t>
      </w:r>
      <w:r w:rsidR="00C8675B">
        <w:rPr>
          <w:lang w:eastAsia="ar-SA"/>
        </w:rPr>
        <w:t>.</w:t>
      </w:r>
      <w:r w:rsidRPr="005263C6">
        <w:rPr>
          <w:lang w:eastAsia="ar-SA"/>
        </w:rPr>
        <w:t>……………….zł)</w:t>
      </w:r>
    </w:p>
    <w:p w14:paraId="39ED85D6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</w:p>
    <w:p w14:paraId="68344366" w14:textId="5E7DDF76" w:rsidR="00E26B30" w:rsidRDefault="00E26B30" w:rsidP="004A1638">
      <w:pPr>
        <w:suppressAutoHyphens/>
        <w:spacing w:line="23" w:lineRule="atLeast"/>
        <w:rPr>
          <w:lang w:eastAsia="ar-SA"/>
        </w:rPr>
      </w:pPr>
      <w:r w:rsidRPr="005263C6">
        <w:rPr>
          <w:lang w:eastAsia="ar-SA"/>
        </w:rPr>
        <w:t>Wartość netto ……………………………………………………………….. zł</w:t>
      </w:r>
    </w:p>
    <w:bookmarkEnd w:id="0"/>
    <w:bookmarkEnd w:id="1"/>
    <w:p w14:paraId="07393A73" w14:textId="77777777" w:rsidR="00C8675B" w:rsidRDefault="00C8675B" w:rsidP="004A1638">
      <w:pPr>
        <w:suppressAutoHyphens/>
        <w:spacing w:line="23" w:lineRule="atLeast"/>
        <w:rPr>
          <w:lang w:eastAsia="ar-SA"/>
        </w:rPr>
      </w:pPr>
    </w:p>
    <w:p w14:paraId="06C1F71F" w14:textId="014128E9" w:rsidR="00C8675B" w:rsidRDefault="00C8675B" w:rsidP="004A1638">
      <w:pPr>
        <w:suppressAutoHyphens/>
        <w:spacing w:line="23" w:lineRule="atLeast"/>
        <w:rPr>
          <w:lang w:eastAsia="ar-SA"/>
        </w:rPr>
      </w:pPr>
    </w:p>
    <w:p w14:paraId="3BCB2F0A" w14:textId="3A5A34CF" w:rsidR="00F76D10" w:rsidRDefault="00F76D10" w:rsidP="004A1638">
      <w:pPr>
        <w:suppressAutoHyphens/>
        <w:spacing w:line="23" w:lineRule="atLeast"/>
        <w:rPr>
          <w:lang w:eastAsia="ar-SA"/>
        </w:rPr>
      </w:pPr>
    </w:p>
    <w:p w14:paraId="31A8B5B4" w14:textId="0A920B20" w:rsidR="00F76D10" w:rsidRDefault="00F76D10" w:rsidP="004A1638">
      <w:pPr>
        <w:suppressAutoHyphens/>
        <w:spacing w:line="23" w:lineRule="atLeast"/>
        <w:rPr>
          <w:lang w:eastAsia="ar-SA"/>
        </w:rPr>
      </w:pPr>
    </w:p>
    <w:p w14:paraId="1FC171AA" w14:textId="280C5653" w:rsidR="00F76D10" w:rsidRDefault="00F76D10" w:rsidP="004A1638">
      <w:pPr>
        <w:suppressAutoHyphens/>
        <w:spacing w:line="23" w:lineRule="atLeast"/>
        <w:rPr>
          <w:lang w:eastAsia="ar-SA"/>
        </w:rPr>
      </w:pPr>
    </w:p>
    <w:p w14:paraId="7C587089" w14:textId="24EB7036" w:rsidR="00F76D10" w:rsidRDefault="00F76D10" w:rsidP="004A1638">
      <w:pPr>
        <w:suppressAutoHyphens/>
        <w:spacing w:line="23" w:lineRule="atLeast"/>
        <w:rPr>
          <w:lang w:eastAsia="ar-SA"/>
        </w:rPr>
      </w:pPr>
    </w:p>
    <w:p w14:paraId="377EE156" w14:textId="77777777" w:rsidR="00F76D10" w:rsidRDefault="00F76D10" w:rsidP="004A1638">
      <w:pPr>
        <w:suppressAutoHyphens/>
        <w:spacing w:line="23" w:lineRule="atLeast"/>
        <w:rPr>
          <w:lang w:eastAsia="ar-SA"/>
        </w:rPr>
      </w:pPr>
    </w:p>
    <w:p w14:paraId="1442EAB3" w14:textId="77777777" w:rsidR="00C8675B" w:rsidRPr="005263C6" w:rsidRDefault="00C8675B" w:rsidP="004A1638">
      <w:pPr>
        <w:suppressAutoHyphens/>
        <w:spacing w:line="23" w:lineRule="atLeast"/>
        <w:rPr>
          <w:b/>
          <w:lang w:eastAsia="ar-SA"/>
        </w:rPr>
      </w:pPr>
    </w:p>
    <w:p w14:paraId="2082BF98" w14:textId="744D94D8" w:rsidR="009047D0" w:rsidRDefault="009047D0" w:rsidP="004A1638">
      <w:pPr>
        <w:suppressAutoHyphens/>
        <w:spacing w:line="23" w:lineRule="atLeast"/>
        <w:rPr>
          <w:b/>
          <w:lang w:eastAsia="ar-SA"/>
        </w:rPr>
      </w:pPr>
      <w:r>
        <w:rPr>
          <w:b/>
          <w:lang w:eastAsia="ar-SA"/>
        </w:rPr>
        <w:t>Kryterium „gwarancja</w:t>
      </w:r>
      <w:r w:rsidR="005529AB">
        <w:rPr>
          <w:b/>
          <w:lang w:eastAsia="ar-SA"/>
        </w:rPr>
        <w:t xml:space="preserve"> na roboty budowlane</w:t>
      </w:r>
      <w:r>
        <w:rPr>
          <w:b/>
          <w:lang w:eastAsia="ar-SA"/>
        </w:rPr>
        <w:t>”:</w:t>
      </w:r>
    </w:p>
    <w:p w14:paraId="002281D6" w14:textId="77777777" w:rsidR="00692591" w:rsidRDefault="00692591" w:rsidP="004A1638">
      <w:pPr>
        <w:suppressAutoHyphens/>
        <w:spacing w:line="23" w:lineRule="atLeast"/>
        <w:rPr>
          <w:b/>
          <w:lang w:eastAsia="ar-SA"/>
        </w:rPr>
      </w:pPr>
    </w:p>
    <w:p w14:paraId="453EED8A" w14:textId="1AA37067" w:rsidR="00E26B30" w:rsidRDefault="00E57E36" w:rsidP="004A1638">
      <w:pPr>
        <w:suppressAutoHyphens/>
        <w:spacing w:line="23" w:lineRule="atLeast"/>
        <w:rPr>
          <w:b/>
          <w:lang w:eastAsia="ar-SA"/>
        </w:rPr>
      </w:pPr>
      <w:r>
        <w:rPr>
          <w:b/>
          <w:lang w:eastAsia="ar-SA"/>
        </w:rPr>
        <w:t xml:space="preserve">W odpowiedzi na ogłoszenie o zamówieniu deklaruję </w:t>
      </w:r>
      <w:r w:rsidR="009047D0">
        <w:rPr>
          <w:b/>
          <w:lang w:eastAsia="ar-SA"/>
        </w:rPr>
        <w:t xml:space="preserve"> </w:t>
      </w:r>
      <w:r w:rsidR="00E26B30" w:rsidRPr="005263C6">
        <w:rPr>
          <w:b/>
          <w:lang w:eastAsia="ar-SA"/>
        </w:rPr>
        <w:t>……… miesięc</w:t>
      </w:r>
      <w:r>
        <w:rPr>
          <w:b/>
          <w:lang w:eastAsia="ar-SA"/>
        </w:rPr>
        <w:t>zn</w:t>
      </w:r>
      <w:r w:rsidR="00E26B30" w:rsidRPr="005263C6">
        <w:rPr>
          <w:b/>
          <w:lang w:eastAsia="ar-SA"/>
        </w:rPr>
        <w:t>y</w:t>
      </w:r>
      <w:r>
        <w:rPr>
          <w:b/>
          <w:lang w:eastAsia="ar-SA"/>
        </w:rPr>
        <w:t>* okres gwarancji</w:t>
      </w:r>
    </w:p>
    <w:p w14:paraId="59226164" w14:textId="381E59FC" w:rsidR="00E57E36" w:rsidRPr="00EF61A2" w:rsidRDefault="00E57E36" w:rsidP="00E57E36">
      <w:pPr>
        <w:suppressAutoHyphens/>
        <w:spacing w:line="23" w:lineRule="atLeast"/>
        <w:rPr>
          <w:i/>
          <w:lang w:eastAsia="ar-SA"/>
        </w:rPr>
      </w:pPr>
      <w:r>
        <w:rPr>
          <w:i/>
          <w:color w:val="FF0000"/>
          <w:lang w:eastAsia="ar-SA"/>
        </w:rPr>
        <w:t xml:space="preserve">*Wypełnia wykonawca </w:t>
      </w:r>
    </w:p>
    <w:p w14:paraId="63ADD31F" w14:textId="77777777" w:rsidR="00A106B1" w:rsidRPr="005263C6" w:rsidRDefault="00A106B1" w:rsidP="004A1638">
      <w:pPr>
        <w:suppressAutoHyphens/>
        <w:spacing w:line="23" w:lineRule="atLeast"/>
        <w:rPr>
          <w:b/>
          <w:lang w:eastAsia="ar-SA"/>
        </w:rPr>
      </w:pPr>
    </w:p>
    <w:p w14:paraId="1A2B9A88" w14:textId="634746BD" w:rsidR="00E26B30" w:rsidRDefault="00E26B30" w:rsidP="004A1638">
      <w:pPr>
        <w:spacing w:line="23" w:lineRule="atLeast"/>
        <w:jc w:val="both"/>
        <w:rPr>
          <w:bCs/>
          <w:i/>
          <w:iCs/>
          <w:sz w:val="20"/>
          <w:szCs w:val="20"/>
        </w:rPr>
      </w:pPr>
      <w:r w:rsidRPr="005263C6">
        <w:rPr>
          <w:bCs/>
          <w:i/>
          <w:iCs/>
          <w:sz w:val="20"/>
          <w:szCs w:val="20"/>
        </w:rPr>
        <w:t>W przypadku nie uzupełnienia w druku oferty pola „gwarancja</w:t>
      </w:r>
      <w:r w:rsidR="005529AB">
        <w:rPr>
          <w:bCs/>
          <w:i/>
          <w:iCs/>
          <w:sz w:val="20"/>
          <w:szCs w:val="20"/>
        </w:rPr>
        <w:t xml:space="preserve"> na roboty budowlane</w:t>
      </w:r>
      <w:r w:rsidRPr="005263C6">
        <w:rPr>
          <w:bCs/>
          <w:i/>
          <w:iCs/>
          <w:sz w:val="20"/>
          <w:szCs w:val="20"/>
        </w:rPr>
        <w:t xml:space="preserve">” Zamawiający uzna, iż Wykonawca zaoferował 36 miesięczny okres gwarancji i tym samym przyzna Wykonawcy  0 punktów. W przypadku wpisania mniejszej wartości niż 36 miesięcy, Zamawiający odrzuci ofertę jako niezgodną z wymaganiami określonymi w SWZ. W przypadku wpisania wartości powyżej </w:t>
      </w:r>
      <w:r w:rsidR="005529AB">
        <w:rPr>
          <w:bCs/>
          <w:i/>
          <w:iCs/>
          <w:sz w:val="20"/>
          <w:szCs w:val="20"/>
        </w:rPr>
        <w:t xml:space="preserve">60 </w:t>
      </w:r>
      <w:r w:rsidRPr="005263C6">
        <w:rPr>
          <w:bCs/>
          <w:i/>
          <w:iCs/>
          <w:sz w:val="20"/>
          <w:szCs w:val="20"/>
        </w:rPr>
        <w:t xml:space="preserve">miesięcy Zamawiający uzna, iż Wykonawca zaoferował </w:t>
      </w:r>
      <w:r w:rsidR="005529AB">
        <w:rPr>
          <w:bCs/>
          <w:i/>
          <w:iCs/>
          <w:sz w:val="20"/>
          <w:szCs w:val="20"/>
        </w:rPr>
        <w:t>60</w:t>
      </w:r>
      <w:r w:rsidRPr="005263C6">
        <w:rPr>
          <w:bCs/>
          <w:i/>
          <w:iCs/>
          <w:sz w:val="20"/>
          <w:szCs w:val="20"/>
        </w:rPr>
        <w:t xml:space="preserve"> miesięczny termin gwarancji i tym samym przyzna </w:t>
      </w:r>
      <w:r w:rsidR="005529AB">
        <w:rPr>
          <w:bCs/>
          <w:i/>
          <w:iCs/>
          <w:sz w:val="20"/>
          <w:szCs w:val="20"/>
        </w:rPr>
        <w:t>2</w:t>
      </w:r>
      <w:r w:rsidRPr="005263C6">
        <w:rPr>
          <w:bCs/>
          <w:i/>
          <w:iCs/>
          <w:sz w:val="20"/>
          <w:szCs w:val="20"/>
        </w:rPr>
        <w:t>0 punktów w ramach</w:t>
      </w:r>
      <w:r w:rsidR="005529AB">
        <w:rPr>
          <w:bCs/>
          <w:i/>
          <w:iCs/>
          <w:sz w:val="20"/>
          <w:szCs w:val="20"/>
        </w:rPr>
        <w:t xml:space="preserve"> niniejszego</w:t>
      </w:r>
      <w:r w:rsidRPr="005263C6">
        <w:rPr>
          <w:bCs/>
          <w:i/>
          <w:iCs/>
          <w:sz w:val="20"/>
          <w:szCs w:val="20"/>
        </w:rPr>
        <w:t xml:space="preserve"> kryterium</w:t>
      </w:r>
      <w:r w:rsidR="005529AB">
        <w:rPr>
          <w:bCs/>
          <w:i/>
          <w:iCs/>
          <w:sz w:val="20"/>
          <w:szCs w:val="20"/>
        </w:rPr>
        <w:t>.</w:t>
      </w:r>
    </w:p>
    <w:p w14:paraId="31374015" w14:textId="77777777" w:rsidR="009C0ED5" w:rsidRDefault="009C0ED5" w:rsidP="004A1638">
      <w:pPr>
        <w:spacing w:line="23" w:lineRule="atLeast"/>
        <w:jc w:val="both"/>
        <w:rPr>
          <w:bCs/>
          <w:i/>
          <w:iCs/>
          <w:sz w:val="20"/>
          <w:szCs w:val="20"/>
        </w:rPr>
      </w:pPr>
    </w:p>
    <w:p w14:paraId="17145917" w14:textId="66ABDC9A" w:rsidR="00C8675B" w:rsidRDefault="00C8675B" w:rsidP="004A1638">
      <w:pPr>
        <w:spacing w:line="23" w:lineRule="atLeast"/>
        <w:jc w:val="both"/>
        <w:rPr>
          <w:b/>
          <w:bCs/>
          <w:iCs/>
        </w:rPr>
      </w:pPr>
      <w:r w:rsidRPr="005263C6">
        <w:rPr>
          <w:b/>
          <w:bCs/>
          <w:iCs/>
        </w:rPr>
        <w:t>Kryt</w:t>
      </w:r>
      <w:r>
        <w:rPr>
          <w:b/>
          <w:bCs/>
          <w:iCs/>
        </w:rPr>
        <w:t>erium: „</w:t>
      </w:r>
      <w:r w:rsidR="00735889" w:rsidRPr="00735889">
        <w:rPr>
          <w:b/>
          <w:bCs/>
          <w:iCs/>
          <w:lang w:val="pl-PL"/>
        </w:rPr>
        <w:t xml:space="preserve"> gwarancja europejska Producenta na panele Pv</w:t>
      </w:r>
      <w:r>
        <w:rPr>
          <w:b/>
          <w:bCs/>
          <w:iCs/>
        </w:rPr>
        <w:t>”</w:t>
      </w:r>
    </w:p>
    <w:p w14:paraId="67ED2099" w14:textId="77777777" w:rsidR="00C8675B" w:rsidRDefault="00C8675B" w:rsidP="004A1638">
      <w:pPr>
        <w:spacing w:line="23" w:lineRule="atLeast"/>
        <w:jc w:val="both"/>
        <w:rPr>
          <w:bCs/>
          <w:i/>
          <w:iCs/>
          <w:sz w:val="20"/>
          <w:szCs w:val="20"/>
        </w:rPr>
      </w:pPr>
    </w:p>
    <w:p w14:paraId="23F783EB" w14:textId="77777777" w:rsidR="00E57E36" w:rsidRDefault="00E57E36" w:rsidP="00E57E36">
      <w:pPr>
        <w:suppressAutoHyphens/>
        <w:spacing w:line="23" w:lineRule="atLeast"/>
        <w:rPr>
          <w:b/>
          <w:lang w:eastAsia="ar-SA"/>
        </w:rPr>
      </w:pPr>
      <w:r>
        <w:rPr>
          <w:b/>
          <w:lang w:eastAsia="ar-SA"/>
        </w:rPr>
        <w:t xml:space="preserve">W odpowiedzi na ogłoszenie o zamówieniu deklaruję  </w:t>
      </w:r>
      <w:r w:rsidRPr="005263C6">
        <w:rPr>
          <w:b/>
          <w:lang w:eastAsia="ar-SA"/>
        </w:rPr>
        <w:t>……… miesięc</w:t>
      </w:r>
      <w:r>
        <w:rPr>
          <w:b/>
          <w:lang w:eastAsia="ar-SA"/>
        </w:rPr>
        <w:t>zn</w:t>
      </w:r>
      <w:r w:rsidRPr="005263C6">
        <w:rPr>
          <w:b/>
          <w:lang w:eastAsia="ar-SA"/>
        </w:rPr>
        <w:t>y</w:t>
      </w:r>
      <w:r>
        <w:rPr>
          <w:b/>
          <w:lang w:eastAsia="ar-SA"/>
        </w:rPr>
        <w:t>* okres gwarancji</w:t>
      </w:r>
    </w:p>
    <w:p w14:paraId="5E838F91" w14:textId="77777777" w:rsidR="00E57E36" w:rsidRPr="00EF61A2" w:rsidRDefault="00E57E36" w:rsidP="00E57E36">
      <w:pPr>
        <w:suppressAutoHyphens/>
        <w:spacing w:line="23" w:lineRule="atLeast"/>
        <w:rPr>
          <w:i/>
          <w:lang w:eastAsia="ar-SA"/>
        </w:rPr>
      </w:pPr>
      <w:r>
        <w:rPr>
          <w:i/>
          <w:color w:val="FF0000"/>
          <w:lang w:eastAsia="ar-SA"/>
        </w:rPr>
        <w:t xml:space="preserve">*Wypełnia wykonawca </w:t>
      </w:r>
    </w:p>
    <w:p w14:paraId="0F088ACA" w14:textId="77777777" w:rsidR="00C8675B" w:rsidRDefault="00C8675B" w:rsidP="009C0ED5">
      <w:pPr>
        <w:suppressAutoHyphens/>
        <w:spacing w:line="23" w:lineRule="atLeast"/>
        <w:rPr>
          <w:b/>
          <w:lang w:eastAsia="ar-SA"/>
        </w:rPr>
      </w:pPr>
    </w:p>
    <w:p w14:paraId="030D32C9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  <w:r w:rsidRPr="005263C6">
        <w:rPr>
          <w:b/>
          <w:lang w:eastAsia="ar-SA"/>
        </w:rPr>
        <w:t>III. Płatność</w:t>
      </w:r>
    </w:p>
    <w:p w14:paraId="454E8F40" w14:textId="36445306" w:rsidR="00E26B30" w:rsidRPr="005263C6" w:rsidRDefault="00E26B30" w:rsidP="004A1638">
      <w:pPr>
        <w:spacing w:line="23" w:lineRule="atLeast"/>
      </w:pPr>
      <w:r w:rsidRPr="005263C6">
        <w:t xml:space="preserve">Zapłata realizowana będzie, przelewem na konto Wykonawcy w okresie </w:t>
      </w:r>
      <w:r w:rsidRPr="005263C6">
        <w:rPr>
          <w:b/>
        </w:rPr>
        <w:t>30 dni</w:t>
      </w:r>
      <w:r w:rsidRPr="005263C6">
        <w:t xml:space="preserve"> od daty otrzymania prawidłowo wystawionej faktury VAT przez Zamawiającego. Na fakturze powinien znajdować się numer umowy robót budowlanych, której faktura dotyczy.</w:t>
      </w:r>
    </w:p>
    <w:p w14:paraId="7631E8AA" w14:textId="77777777" w:rsidR="00302D79" w:rsidRPr="005263C6" w:rsidRDefault="00302D79" w:rsidP="004A1638">
      <w:pPr>
        <w:spacing w:line="23" w:lineRule="atLeast"/>
      </w:pPr>
    </w:p>
    <w:p w14:paraId="71DA7492" w14:textId="77777777" w:rsidR="00E26B30" w:rsidRPr="005263C6" w:rsidRDefault="00E26B30" w:rsidP="004A1638">
      <w:pPr>
        <w:suppressAutoHyphens/>
        <w:spacing w:line="23" w:lineRule="atLeast"/>
        <w:rPr>
          <w:b/>
          <w:lang w:eastAsia="ar-SA"/>
        </w:rPr>
      </w:pPr>
      <w:r w:rsidRPr="005263C6">
        <w:rPr>
          <w:b/>
          <w:lang w:eastAsia="ar-SA"/>
        </w:rPr>
        <w:t>IV. Podwykonawca:</w:t>
      </w:r>
    </w:p>
    <w:p w14:paraId="64B6FB93" w14:textId="77777777" w:rsidR="00E26B30" w:rsidRPr="005263C6" w:rsidRDefault="00E26B30" w:rsidP="004A1638">
      <w:pPr>
        <w:suppressAutoHyphens/>
        <w:spacing w:line="23" w:lineRule="atLeast"/>
        <w:jc w:val="both"/>
        <w:rPr>
          <w:lang w:eastAsia="ar-SA"/>
        </w:rPr>
      </w:pPr>
      <w:r w:rsidRPr="005263C6">
        <w:rPr>
          <w:lang w:eastAsia="ar-SA"/>
        </w:rPr>
        <w:t>Informujemy, że zamierzamy powierzyć wykonanie części zamówienia podwykonawcy:</w:t>
      </w:r>
    </w:p>
    <w:p w14:paraId="5ADE1E07" w14:textId="0DB2B786" w:rsidR="00E26B30" w:rsidRPr="005263C6" w:rsidRDefault="00E26B30" w:rsidP="004A1638">
      <w:pPr>
        <w:tabs>
          <w:tab w:val="left" w:pos="17324"/>
        </w:tabs>
        <w:suppressAutoHyphens/>
        <w:spacing w:line="23" w:lineRule="atLeast"/>
        <w:jc w:val="both"/>
        <w:rPr>
          <w:lang w:eastAsia="ar-SA"/>
        </w:rPr>
      </w:pPr>
      <w:r w:rsidRPr="005263C6">
        <w:rPr>
          <w:lang w:eastAsia="ar-SA"/>
        </w:rPr>
        <w:t>1.Zakres wykonywanych prac oraz nazwy podwykonawców – o ile są znani:</w:t>
      </w:r>
    </w:p>
    <w:p w14:paraId="1632D467" w14:textId="77777777" w:rsidR="00E26B30" w:rsidRPr="005263C6" w:rsidRDefault="00E26B30" w:rsidP="004A1638">
      <w:pPr>
        <w:tabs>
          <w:tab w:val="left" w:pos="17324"/>
        </w:tabs>
        <w:suppressAutoHyphens/>
        <w:spacing w:line="23" w:lineRule="atLeast"/>
        <w:ind w:left="284" w:hanging="284"/>
        <w:rPr>
          <w:lang w:eastAsia="ar-SA"/>
        </w:rPr>
      </w:pPr>
      <w:r w:rsidRPr="005263C6">
        <w:rPr>
          <w:lang w:eastAsia="ar-SA"/>
        </w:rPr>
        <w:t>..............................................................................................................................................</w:t>
      </w:r>
    </w:p>
    <w:p w14:paraId="370B2F70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  <w:r w:rsidRPr="005263C6">
        <w:rPr>
          <w:lang w:eastAsia="ar-SA"/>
        </w:rPr>
        <w:t>..............................................................................................................................................</w:t>
      </w:r>
    </w:p>
    <w:p w14:paraId="4327A21F" w14:textId="77777777" w:rsidR="00E26B30" w:rsidRPr="005263C6" w:rsidRDefault="00E26B30" w:rsidP="004A1638">
      <w:pPr>
        <w:tabs>
          <w:tab w:val="left" w:pos="142"/>
        </w:tabs>
        <w:suppressAutoHyphens/>
        <w:spacing w:line="23" w:lineRule="atLeast"/>
        <w:rPr>
          <w:i/>
          <w:iCs/>
          <w:lang w:eastAsia="ar-SA"/>
        </w:rPr>
      </w:pPr>
      <w:r w:rsidRPr="005263C6">
        <w:rPr>
          <w:vertAlign w:val="superscript"/>
          <w:lang w:eastAsia="ar-SA"/>
        </w:rPr>
        <w:t>*)</w:t>
      </w:r>
      <w:r w:rsidRPr="005263C6">
        <w:rPr>
          <w:i/>
          <w:iCs/>
          <w:lang w:eastAsia="ar-SA"/>
        </w:rPr>
        <w:t xml:space="preserve">w przypadku nie wypełnienia punktu dotyczącego podwykonawcy Zamawiający uzna, że wykonawca będzie wykonywał całość zamówienia publicznego osobiście.  </w:t>
      </w:r>
    </w:p>
    <w:p w14:paraId="62834F35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</w:p>
    <w:p w14:paraId="62829D30" w14:textId="77777777" w:rsidR="00E26B30" w:rsidRPr="005263C6" w:rsidRDefault="00E26B30" w:rsidP="004A1638">
      <w:pPr>
        <w:suppressAutoHyphens/>
        <w:spacing w:line="23" w:lineRule="atLeast"/>
        <w:rPr>
          <w:b/>
          <w:lang w:eastAsia="ar-SA"/>
        </w:rPr>
      </w:pPr>
      <w:r w:rsidRPr="005263C6">
        <w:rPr>
          <w:b/>
          <w:lang w:eastAsia="ar-SA"/>
        </w:rPr>
        <w:t>V. Poleganie na zasobach podmiotów trzecich:</w:t>
      </w:r>
    </w:p>
    <w:p w14:paraId="47D51AB8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  <w:r w:rsidRPr="005263C6">
        <w:rPr>
          <w:lang w:eastAsia="ar-SA"/>
        </w:rPr>
        <w:t>Informujemy, że będziemy polegać na zasobach podmiotu trzeciego:</w:t>
      </w:r>
    </w:p>
    <w:p w14:paraId="556EEE58" w14:textId="77777777" w:rsidR="00E26B30" w:rsidRPr="005263C6" w:rsidRDefault="00E26B30" w:rsidP="004A1638">
      <w:pPr>
        <w:tabs>
          <w:tab w:val="left" w:pos="17324"/>
        </w:tabs>
        <w:suppressAutoHyphens/>
        <w:spacing w:line="23" w:lineRule="atLeast"/>
        <w:rPr>
          <w:lang w:eastAsia="ar-SA"/>
        </w:rPr>
      </w:pPr>
      <w:r w:rsidRPr="005263C6">
        <w:rPr>
          <w:lang w:eastAsia="ar-SA"/>
        </w:rPr>
        <w:t xml:space="preserve">1.Nazwa podmiotu: </w:t>
      </w:r>
    </w:p>
    <w:p w14:paraId="1BBA7638" w14:textId="77777777" w:rsidR="00E26B30" w:rsidRPr="005263C6" w:rsidRDefault="00E26B30" w:rsidP="004A1638">
      <w:pPr>
        <w:tabs>
          <w:tab w:val="left" w:pos="17324"/>
        </w:tabs>
        <w:suppressAutoHyphens/>
        <w:spacing w:line="23" w:lineRule="atLeast"/>
        <w:ind w:left="284" w:hanging="284"/>
        <w:rPr>
          <w:lang w:eastAsia="ar-SA"/>
        </w:rPr>
      </w:pPr>
      <w:r w:rsidRPr="005263C6">
        <w:rPr>
          <w:lang w:eastAsia="ar-SA"/>
        </w:rPr>
        <w:t>..............................................................................................................................................</w:t>
      </w:r>
    </w:p>
    <w:p w14:paraId="5B560A6C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  <w:r w:rsidRPr="005263C6">
        <w:rPr>
          <w:lang w:eastAsia="ar-SA"/>
        </w:rPr>
        <w:t>..............................................................................................................................................</w:t>
      </w:r>
    </w:p>
    <w:p w14:paraId="0EDAC766" w14:textId="77777777" w:rsidR="00E26B30" w:rsidRPr="005263C6" w:rsidRDefault="00E26B30" w:rsidP="004A1638">
      <w:pPr>
        <w:tabs>
          <w:tab w:val="left" w:pos="142"/>
        </w:tabs>
        <w:suppressAutoHyphens/>
        <w:spacing w:line="23" w:lineRule="atLeast"/>
        <w:rPr>
          <w:i/>
          <w:iCs/>
          <w:lang w:eastAsia="ar-SA"/>
        </w:rPr>
      </w:pPr>
      <w:r w:rsidRPr="005263C6">
        <w:rPr>
          <w:vertAlign w:val="superscript"/>
          <w:lang w:eastAsia="ar-SA"/>
        </w:rPr>
        <w:t>*)</w:t>
      </w:r>
      <w:r w:rsidRPr="005263C6">
        <w:rPr>
          <w:i/>
          <w:iCs/>
          <w:lang w:eastAsia="ar-SA"/>
        </w:rPr>
        <w:t xml:space="preserve">w przypadku nie wypełnienia ww. punktu Zamawiający uzna, że wykonawca będzie nie będzie polegał na zasobach podmiotu trzeciego.  </w:t>
      </w:r>
    </w:p>
    <w:p w14:paraId="68FB1D3A" w14:textId="77777777" w:rsidR="00084458" w:rsidRPr="005263C6" w:rsidRDefault="00084458" w:rsidP="004A1638">
      <w:pPr>
        <w:suppressAutoHyphens/>
        <w:spacing w:line="23" w:lineRule="atLeast"/>
        <w:rPr>
          <w:lang w:eastAsia="ar-SA"/>
        </w:rPr>
      </w:pPr>
    </w:p>
    <w:p w14:paraId="4E5F119A" w14:textId="77777777" w:rsidR="00E26B30" w:rsidRPr="005263C6" w:rsidRDefault="00E26B30" w:rsidP="004A1638">
      <w:pPr>
        <w:suppressAutoHyphens/>
        <w:spacing w:line="23" w:lineRule="atLeast"/>
        <w:jc w:val="both"/>
        <w:rPr>
          <w:b/>
          <w:lang w:eastAsia="ar-SA"/>
        </w:rPr>
      </w:pPr>
      <w:r w:rsidRPr="005263C6">
        <w:rPr>
          <w:b/>
          <w:lang w:eastAsia="ar-SA"/>
        </w:rPr>
        <w:t>VI. Czy Wykonawca jest mikroprzedsiębiorstwem bądź małym lub średnim przedsiębiorstwem</w:t>
      </w:r>
      <w:r w:rsidRPr="005263C6">
        <w:rPr>
          <w:b/>
          <w:vertAlign w:val="superscript"/>
          <w:lang w:eastAsia="ar-SA"/>
        </w:rPr>
        <w:footnoteReference w:id="1"/>
      </w:r>
      <w:r w:rsidRPr="005263C6">
        <w:rPr>
          <w:b/>
          <w:lang w:eastAsia="ar-SA"/>
        </w:rPr>
        <w:t>?</w:t>
      </w:r>
    </w:p>
    <w:p w14:paraId="30332C8B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</w:p>
    <w:p w14:paraId="3640A40B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  <w:r w:rsidRPr="005263C6">
        <w:rPr>
          <w:lang w:eastAsia="ar-SA"/>
        </w:rPr>
        <w:tab/>
      </w:r>
      <w:r w:rsidRPr="005263C6">
        <w:rPr>
          <w:lang w:eastAsia="ar-SA"/>
        </w:rPr>
        <w:sym w:font="Symbol" w:char="F07F"/>
      </w:r>
      <w:r w:rsidRPr="005263C6">
        <w:rPr>
          <w:lang w:eastAsia="ar-SA"/>
        </w:rPr>
        <w:t xml:space="preserve"> TAK, ……………………. </w:t>
      </w:r>
      <w:r w:rsidRPr="005263C6">
        <w:rPr>
          <w:i/>
          <w:lang w:eastAsia="ar-SA"/>
        </w:rPr>
        <w:t>(Jakim - wypełnia wykonawca)</w:t>
      </w:r>
      <w:r w:rsidRPr="005263C6">
        <w:rPr>
          <w:i/>
          <w:lang w:eastAsia="ar-SA"/>
        </w:rPr>
        <w:tab/>
      </w:r>
      <w:r w:rsidRPr="005263C6">
        <w:rPr>
          <w:lang w:eastAsia="ar-SA"/>
        </w:rPr>
        <w:tab/>
      </w:r>
      <w:r w:rsidRPr="005263C6">
        <w:rPr>
          <w:lang w:eastAsia="ar-SA"/>
        </w:rPr>
        <w:sym w:font="Symbol" w:char="F07F"/>
      </w:r>
      <w:r w:rsidRPr="005263C6">
        <w:rPr>
          <w:lang w:eastAsia="ar-SA"/>
        </w:rPr>
        <w:t xml:space="preserve"> NIE</w:t>
      </w:r>
    </w:p>
    <w:p w14:paraId="5029D699" w14:textId="0CB62471" w:rsidR="00C8675B" w:rsidRPr="005263C6" w:rsidRDefault="00C8675B" w:rsidP="004A1638">
      <w:pPr>
        <w:suppressAutoHyphens/>
        <w:spacing w:line="23" w:lineRule="atLeast"/>
        <w:rPr>
          <w:b/>
          <w:bCs/>
          <w:u w:val="single"/>
          <w:lang w:eastAsia="ar-SA"/>
        </w:rPr>
      </w:pPr>
    </w:p>
    <w:p w14:paraId="416B0995" w14:textId="77777777" w:rsidR="00E26B30" w:rsidRPr="005263C6" w:rsidRDefault="00E26B30" w:rsidP="004A1638">
      <w:pPr>
        <w:suppressAutoHyphens/>
        <w:spacing w:line="23" w:lineRule="atLeast"/>
        <w:rPr>
          <w:b/>
          <w:bCs/>
          <w:u w:val="single"/>
          <w:lang w:eastAsia="ar-SA"/>
        </w:rPr>
      </w:pPr>
      <w:r w:rsidRPr="005263C6">
        <w:rPr>
          <w:b/>
          <w:bCs/>
          <w:u w:val="single"/>
          <w:lang w:eastAsia="ar-SA"/>
        </w:rPr>
        <w:lastRenderedPageBreak/>
        <w:t>VII. Ponadto oświadczam(y), że:</w:t>
      </w:r>
    </w:p>
    <w:p w14:paraId="425B6E3F" w14:textId="77777777" w:rsidR="00E26B30" w:rsidRPr="005263C6" w:rsidRDefault="00E26B30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</w:rPr>
      </w:pPr>
      <w:r w:rsidRPr="005263C6">
        <w:rPr>
          <w:bCs/>
        </w:rPr>
        <w:t>Wybór oferty prowadzi/nie prowadzi</w:t>
      </w:r>
      <w:r w:rsidRPr="005263C6">
        <w:rPr>
          <w:rStyle w:val="Odwoanieprzypisudolnego"/>
          <w:bCs/>
        </w:rPr>
        <w:footnoteReference w:id="2"/>
      </w:r>
      <w:r w:rsidRPr="005263C6">
        <w:rPr>
          <w:bCs/>
        </w:rPr>
        <w:t xml:space="preserve"> do powstania u Zamawiającego obowiązku podatkowego:</w:t>
      </w:r>
    </w:p>
    <w:p w14:paraId="48A14DEA" w14:textId="77777777" w:rsidR="00E26B30" w:rsidRPr="005263C6" w:rsidRDefault="00E26B30">
      <w:pPr>
        <w:numPr>
          <w:ilvl w:val="2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3" w:lineRule="atLeast"/>
        <w:ind w:left="709" w:hanging="425"/>
        <w:jc w:val="both"/>
      </w:pPr>
      <w:r w:rsidRPr="005263C6">
        <w:t>Nazwa towaru lub usługi, których dostawa lub świadczenie będzie prowadzić do powstania obowiązku podatkowego: ……………………..…………………………………………………………………….</w:t>
      </w:r>
    </w:p>
    <w:p w14:paraId="6F36DA7A" w14:textId="77777777" w:rsidR="00E26B30" w:rsidRPr="005263C6" w:rsidRDefault="00E26B30">
      <w:pPr>
        <w:numPr>
          <w:ilvl w:val="2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3" w:lineRule="atLeast"/>
        <w:ind w:left="709" w:hanging="425"/>
        <w:jc w:val="both"/>
      </w:pPr>
      <w:r w:rsidRPr="005263C6">
        <w:t>Wartość towaru lub usługi bez kwoty podatku VAT: ……………..……………………………………….</w:t>
      </w:r>
    </w:p>
    <w:p w14:paraId="26687DAC" w14:textId="77777777" w:rsidR="00E26B30" w:rsidRPr="005263C6" w:rsidRDefault="00E26B30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</w:rPr>
      </w:pPr>
      <w:r w:rsidRPr="005263C6">
        <w:rPr>
          <w:bCs/>
        </w:rPr>
        <w:t>Oświadczam, że wypełniłem obowiązki informacyjne przewidziane w art. 13 lub art. 14 RODO) wobec osób fizycznych, od których dane osobowe bezpośrednio lub pośrednio pozyskałem w celu ubiegania się o udzielenie zamówienia publicznego w niniejszym postępowaniu.*</w:t>
      </w:r>
    </w:p>
    <w:p w14:paraId="11A9F2FF" w14:textId="3E9889DE" w:rsidR="00E26B30" w:rsidRPr="005263C6" w:rsidRDefault="00E26B30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</w:rPr>
      </w:pPr>
      <w:r w:rsidRPr="005263C6">
        <w:rPr>
          <w:bCs/>
        </w:rPr>
        <w:t xml:space="preserve">Zapoznałem się ze wszystkimi warunkami określonymi w SWZ oraz w projekcie umowy, oraz że akceptuje je w całości. </w:t>
      </w:r>
    </w:p>
    <w:p w14:paraId="3FDBED5D" w14:textId="77777777" w:rsidR="00E26B30" w:rsidRPr="005263C6" w:rsidRDefault="00E26B30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</w:rPr>
      </w:pPr>
      <w:r w:rsidRPr="005263C6">
        <w:t xml:space="preserve">Uważam się za związanego ofertą przez </w:t>
      </w:r>
      <w:r w:rsidRPr="005263C6">
        <w:rPr>
          <w:b/>
          <w:bCs/>
        </w:rPr>
        <w:t>30 dni</w:t>
      </w:r>
      <w:r w:rsidRPr="005263C6">
        <w:t xml:space="preserve"> od dnia w którym dokonano otwarcia ofert,</w:t>
      </w:r>
    </w:p>
    <w:p w14:paraId="732DE29F" w14:textId="0CAC0716" w:rsidR="00E26B30" w:rsidRPr="005263C6" w:rsidRDefault="00E26B30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</w:rPr>
      </w:pPr>
      <w:r w:rsidRPr="005263C6">
        <w:t>W przypadku wyboru oferty jako najkorzystniejszej w przedmiotowym postępowaniu  o udzielenie zamówienia publicznego zobowiązuje się do zawarcia pisemnej umowy w brzmieniu zgodnym z projektem zawartym w Specyfikacji Istotnych Warunków Zamówienia, w siedzibie Zamawiającego, w terminie przez niego wyznaczonym.</w:t>
      </w:r>
    </w:p>
    <w:p w14:paraId="425BE5CC" w14:textId="5D6E5C0D" w:rsidR="00E26B30" w:rsidRPr="005263C6" w:rsidRDefault="00E26B30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</w:rPr>
      </w:pPr>
      <w:r w:rsidRPr="005263C6">
        <w:rPr>
          <w:b/>
        </w:rPr>
        <w:t>Niniejsza oferta zawiera na stronach nr od ____ do ____ informacje stanowiące tajemnicę przedsiębiorstwa w rozumieniu przepisów ustawy z dnia 16 kwietnia 1993 r.    o zwalczaniu nieuczciwej konkurencji (tekst jednolity Dz. U. z 2019 r., poz. 1010 z późn. zm.) i nie mogą być udostępniane. Na okoliczność tego wykazuję skuteczność takiego zastrzeżenia w oparciu                               o przepisy art. 11 ust. 4 ustawy z dnia 16 kwietnia 1993 r. o zwalczaniu nieuczciwej konkurencji (tekst jednolity Dz. U. z 2019 r., poz. 1010 z późn. zm.)w oparciu o następujące uzasadnienie:</w:t>
      </w:r>
    </w:p>
    <w:p w14:paraId="5A8B9CA6" w14:textId="77777777" w:rsidR="00E26B30" w:rsidRPr="005263C6" w:rsidRDefault="00E26B30" w:rsidP="004A1638">
      <w:pPr>
        <w:suppressAutoHyphens/>
        <w:spacing w:line="23" w:lineRule="atLeast"/>
        <w:ind w:left="284"/>
        <w:rPr>
          <w:b/>
        </w:rPr>
      </w:pPr>
      <w:r w:rsidRPr="005263C6">
        <w:rPr>
          <w:b/>
        </w:rPr>
        <w:t>………………………………………………………………………………………………………….……………………………………………………………………………………</w:t>
      </w:r>
    </w:p>
    <w:p w14:paraId="39056878" w14:textId="77777777" w:rsidR="00E26B30" w:rsidRPr="005263C6" w:rsidRDefault="00E26B30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spacing w:line="23" w:lineRule="atLeast"/>
        <w:ind w:left="0" w:firstLine="0"/>
        <w:jc w:val="both"/>
      </w:pPr>
      <w:r w:rsidRPr="005263C6">
        <w:t>Numer konta bankowego, na które płatne będzie wynagrodzenie, w przypadku wyboru oferty Wykonawcy ……………………………………………………………………. oraz nazwa banku prowadzącego w/w konto………………………………………………..………</w:t>
      </w:r>
    </w:p>
    <w:p w14:paraId="1E031F77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</w:p>
    <w:p w14:paraId="766FAA57" w14:textId="3BC2B7BB" w:rsidR="00E26B30" w:rsidRDefault="00E26B30" w:rsidP="000C2B5A">
      <w:pPr>
        <w:suppressAutoHyphens/>
        <w:spacing w:line="23" w:lineRule="atLeast"/>
        <w:jc w:val="both"/>
        <w:rPr>
          <w:lang w:eastAsia="ar-SA"/>
        </w:rPr>
      </w:pPr>
      <w:r w:rsidRPr="005263C6">
        <w:rPr>
          <w:lang w:eastAsia="ar-SA"/>
        </w:rPr>
        <w:t>Oferta została złożona na ............ ponumerowanych kolejno stronach łącznie ze wszystkimi załącznikami wymaganymi przez Zamawiającego.</w:t>
      </w:r>
    </w:p>
    <w:p w14:paraId="380F5035" w14:textId="3E84E1D6" w:rsidR="000C2B5A" w:rsidRDefault="000C2B5A" w:rsidP="000C2B5A">
      <w:pPr>
        <w:suppressAutoHyphens/>
        <w:spacing w:line="23" w:lineRule="atLeast"/>
        <w:jc w:val="both"/>
        <w:rPr>
          <w:lang w:eastAsia="ar-SA"/>
        </w:rPr>
      </w:pPr>
    </w:p>
    <w:p w14:paraId="0AD8ADC1" w14:textId="77777777" w:rsidR="000C2B5A" w:rsidRPr="005263C6" w:rsidRDefault="000C2B5A" w:rsidP="000C2B5A">
      <w:pPr>
        <w:suppressAutoHyphens/>
        <w:spacing w:line="23" w:lineRule="atLeast"/>
        <w:jc w:val="both"/>
        <w:rPr>
          <w:lang w:eastAsia="ar-SA"/>
        </w:rPr>
      </w:pPr>
    </w:p>
    <w:tbl>
      <w:tblPr>
        <w:tblW w:w="8618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957"/>
        <w:gridCol w:w="1985"/>
        <w:gridCol w:w="3392"/>
      </w:tblGrid>
      <w:tr w:rsidR="005263C6" w:rsidRPr="005263C6" w14:paraId="151A1677" w14:textId="77777777" w:rsidTr="005D3953">
        <w:trPr>
          <w:trHeight w:val="290"/>
        </w:trPr>
        <w:tc>
          <w:tcPr>
            <w:tcW w:w="8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6CB82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jc w:val="center"/>
            </w:pPr>
            <w:r w:rsidRPr="005263C6">
              <w:t xml:space="preserve">Osoby upoważnione do podpisania oferty w imieniu wykonawcy </w:t>
            </w:r>
          </w:p>
        </w:tc>
      </w:tr>
      <w:tr w:rsidR="005263C6" w:rsidRPr="005263C6" w14:paraId="4F6C7362" w14:textId="77777777" w:rsidTr="005D3953">
        <w:trPr>
          <w:trHeight w:hRule="exact" w:val="277"/>
        </w:trPr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C9DB6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</w:pPr>
            <w:r w:rsidRPr="005263C6"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17B9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jc w:val="center"/>
            </w:pPr>
            <w:r w:rsidRPr="005263C6">
              <w:t>Data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9EE6B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jc w:val="center"/>
            </w:pPr>
            <w:r w:rsidRPr="005263C6">
              <w:t>Podpis</w:t>
            </w:r>
          </w:p>
        </w:tc>
      </w:tr>
      <w:tr w:rsidR="005263C6" w:rsidRPr="005263C6" w14:paraId="25B8C831" w14:textId="77777777" w:rsidTr="005D3953">
        <w:trPr>
          <w:trHeight w:hRule="exact" w:val="76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61C1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jc w:val="center"/>
            </w:pPr>
            <w:r w:rsidRPr="005263C6">
              <w:t xml:space="preserve">1.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9D2D9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AF57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74A5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</w:pPr>
          </w:p>
        </w:tc>
      </w:tr>
      <w:tr w:rsidR="00E26B30" w:rsidRPr="005263C6" w14:paraId="11C035AD" w14:textId="77777777" w:rsidTr="005D3953">
        <w:trPr>
          <w:trHeight w:hRule="exact" w:val="84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C902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jc w:val="center"/>
              <w:rPr>
                <w:w w:val="66"/>
              </w:rPr>
            </w:pPr>
            <w:r w:rsidRPr="005263C6">
              <w:rPr>
                <w:w w:val="66"/>
              </w:rPr>
              <w:t xml:space="preserve">2.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16F6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AEEA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w w:val="66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0ECB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w w:val="66"/>
              </w:rPr>
            </w:pPr>
          </w:p>
        </w:tc>
      </w:tr>
    </w:tbl>
    <w:p w14:paraId="15D7DC9B" w14:textId="77777777" w:rsidR="00E26B30" w:rsidRPr="005263C6" w:rsidRDefault="00E26B30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7647AEED" w14:textId="0DB11E76" w:rsidR="00E26B30" w:rsidRDefault="00E26B30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5EEA5288" w14:textId="29158338" w:rsidR="009E1E90" w:rsidRDefault="009E1E90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517E5C15" w14:textId="6AA1D68A" w:rsidR="00C8675B" w:rsidRDefault="00C8675B" w:rsidP="00735889">
      <w:pPr>
        <w:suppressAutoHyphens/>
        <w:spacing w:line="23" w:lineRule="atLeast"/>
        <w:rPr>
          <w:b/>
          <w:sz w:val="20"/>
          <w:lang w:val="pl-PL" w:eastAsia="ar-SA"/>
        </w:rPr>
      </w:pPr>
    </w:p>
    <w:p w14:paraId="19C56A24" w14:textId="4665FBEC" w:rsidR="00035248" w:rsidRPr="005263C6" w:rsidRDefault="00035248" w:rsidP="004A1638">
      <w:pPr>
        <w:suppressAutoHyphens/>
        <w:spacing w:line="23" w:lineRule="atLeast"/>
        <w:jc w:val="right"/>
        <w:rPr>
          <w:b/>
          <w:lang w:val="pl-PL" w:eastAsia="ar-SA"/>
        </w:rPr>
      </w:pPr>
      <w:r w:rsidRPr="005263C6">
        <w:rPr>
          <w:b/>
          <w:lang w:val="pl-PL" w:eastAsia="ar-SA"/>
        </w:rPr>
        <w:t xml:space="preserve">ZAŁĄCZNIK NR </w:t>
      </w:r>
      <w:r w:rsidR="00D44318" w:rsidRPr="005263C6">
        <w:rPr>
          <w:b/>
          <w:lang w:val="pl-PL" w:eastAsia="ar-SA"/>
        </w:rPr>
        <w:t>2</w:t>
      </w:r>
      <w:r w:rsidRPr="005263C6">
        <w:rPr>
          <w:b/>
          <w:lang w:val="pl-PL" w:eastAsia="ar-SA"/>
        </w:rPr>
        <w:t xml:space="preserve"> do SWZ</w:t>
      </w:r>
    </w:p>
    <w:p w14:paraId="4585AE1C" w14:textId="359B770B" w:rsidR="00035248" w:rsidRPr="005263C6" w:rsidRDefault="005C4E9F" w:rsidP="004A1638">
      <w:pPr>
        <w:suppressAutoHyphens/>
        <w:spacing w:line="23" w:lineRule="atLeast"/>
        <w:jc w:val="right"/>
        <w:rPr>
          <w:b/>
          <w:lang w:eastAsia="ar-SA"/>
        </w:rPr>
      </w:pPr>
      <w:r w:rsidRPr="005263C6">
        <w:rPr>
          <w:b/>
          <w:lang w:eastAsia="ar-SA"/>
        </w:rPr>
        <w:t>NS: ZP.271.</w:t>
      </w:r>
      <w:r w:rsidR="00735889">
        <w:rPr>
          <w:b/>
          <w:lang w:eastAsia="ar-SA"/>
        </w:rPr>
        <w:t>2</w:t>
      </w:r>
      <w:r w:rsidR="00A106B1">
        <w:rPr>
          <w:b/>
          <w:lang w:eastAsia="ar-SA"/>
        </w:rPr>
        <w:t>.202</w:t>
      </w:r>
      <w:r w:rsidR="00735889">
        <w:rPr>
          <w:b/>
          <w:lang w:eastAsia="ar-SA"/>
        </w:rPr>
        <w:t>5</w:t>
      </w:r>
    </w:p>
    <w:p w14:paraId="34754981" w14:textId="77777777" w:rsidR="00035248" w:rsidRPr="005263C6" w:rsidRDefault="00035248" w:rsidP="004A1638">
      <w:pPr>
        <w:suppressAutoHyphens/>
        <w:spacing w:line="23" w:lineRule="atLeast"/>
        <w:jc w:val="right"/>
        <w:rPr>
          <w:lang w:val="pl-PL" w:eastAsia="ar-SA"/>
        </w:rPr>
      </w:pPr>
    </w:p>
    <w:p w14:paraId="7A5FF54B" w14:textId="5AF013B0" w:rsidR="00035248" w:rsidRPr="005263C6" w:rsidRDefault="00035248" w:rsidP="004A1638">
      <w:pPr>
        <w:suppressAutoHyphens/>
        <w:spacing w:line="23" w:lineRule="atLeast"/>
        <w:jc w:val="right"/>
        <w:rPr>
          <w:lang w:val="pl-PL" w:eastAsia="ar-SA"/>
        </w:rPr>
      </w:pPr>
      <w:r w:rsidRPr="005263C6">
        <w:rPr>
          <w:lang w:val="pl-PL" w:eastAsia="ar-SA"/>
        </w:rPr>
        <w:t>..................Dnia............................</w:t>
      </w:r>
    </w:p>
    <w:p w14:paraId="47302C17" w14:textId="77777777" w:rsidR="00302D79" w:rsidRPr="005263C6" w:rsidRDefault="00302D79" w:rsidP="004A1638">
      <w:pPr>
        <w:suppressAutoHyphens/>
        <w:spacing w:line="23" w:lineRule="atLeast"/>
        <w:jc w:val="right"/>
        <w:rPr>
          <w:lang w:val="pl-PL" w:eastAsia="ar-SA"/>
        </w:rPr>
      </w:pPr>
    </w:p>
    <w:p w14:paraId="0136E4A3" w14:textId="608802E4" w:rsidR="00302D79" w:rsidRPr="005263C6" w:rsidRDefault="00302D79" w:rsidP="004A1638">
      <w:pPr>
        <w:suppressAutoHyphens/>
        <w:spacing w:line="23" w:lineRule="atLeast"/>
        <w:ind w:left="4956"/>
        <w:rPr>
          <w:b/>
          <w:lang w:eastAsia="ar-SA"/>
        </w:rPr>
      </w:pPr>
      <w:r w:rsidRPr="005263C6">
        <w:rPr>
          <w:b/>
          <w:i/>
          <w:lang w:eastAsia="ar-SA"/>
        </w:rPr>
        <w:tab/>
      </w:r>
      <w:r w:rsidRPr="005263C6">
        <w:rPr>
          <w:b/>
          <w:i/>
          <w:lang w:eastAsia="ar-SA"/>
        </w:rPr>
        <w:tab/>
      </w:r>
      <w:r w:rsidRPr="005263C6">
        <w:rPr>
          <w:b/>
          <w:i/>
          <w:u w:val="single"/>
          <w:lang w:eastAsia="ar-SA"/>
        </w:rPr>
        <w:t>Zamawiający:</w:t>
      </w:r>
    </w:p>
    <w:p w14:paraId="31EDEA34" w14:textId="2980A780" w:rsidR="00302D79" w:rsidRPr="005263C6" w:rsidRDefault="00302D79" w:rsidP="004A1638">
      <w:pPr>
        <w:suppressAutoHyphens/>
        <w:spacing w:line="23" w:lineRule="atLeast"/>
        <w:ind w:left="4956"/>
        <w:contextualSpacing/>
        <w:rPr>
          <w:b/>
          <w:lang w:eastAsia="ar-SA"/>
        </w:rPr>
      </w:pP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  <w:t>Gmina Cedry Wielkie</w:t>
      </w:r>
    </w:p>
    <w:p w14:paraId="0F3E8E15" w14:textId="5E16067D" w:rsidR="00302D79" w:rsidRPr="005263C6" w:rsidRDefault="00302D79" w:rsidP="004A1638">
      <w:pPr>
        <w:suppressAutoHyphens/>
        <w:spacing w:line="23" w:lineRule="atLeast"/>
        <w:ind w:left="4956"/>
        <w:contextualSpacing/>
        <w:rPr>
          <w:b/>
          <w:lang w:eastAsia="ar-SA"/>
        </w:rPr>
      </w:pP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  <w:t xml:space="preserve">reprezentowana przez </w:t>
      </w:r>
    </w:p>
    <w:p w14:paraId="6DDD7BA7" w14:textId="41C7FB86" w:rsidR="00302D79" w:rsidRPr="005263C6" w:rsidRDefault="00302D79" w:rsidP="004A1638">
      <w:pPr>
        <w:suppressAutoHyphens/>
        <w:spacing w:line="23" w:lineRule="atLeast"/>
        <w:ind w:left="4956"/>
        <w:rPr>
          <w:b/>
          <w:lang w:eastAsia="ar-SA"/>
        </w:rPr>
      </w:pP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  <w:t>Wójta Gminy Cedry Wielkie</w:t>
      </w:r>
    </w:p>
    <w:p w14:paraId="64DDAAD1" w14:textId="77777777" w:rsidR="00302D79" w:rsidRPr="005263C6" w:rsidRDefault="00302D79" w:rsidP="004A1638">
      <w:pPr>
        <w:suppressAutoHyphens/>
        <w:spacing w:line="23" w:lineRule="atLeast"/>
        <w:ind w:left="4956"/>
        <w:rPr>
          <w:b/>
          <w:lang w:eastAsia="ar-SA"/>
        </w:rPr>
      </w:pPr>
    </w:p>
    <w:p w14:paraId="26EF00CC" w14:textId="18D3D318" w:rsidR="00302D79" w:rsidRPr="005263C6" w:rsidRDefault="00302D79" w:rsidP="004A1638">
      <w:pPr>
        <w:suppressAutoHyphens/>
        <w:spacing w:line="23" w:lineRule="atLeast"/>
        <w:ind w:left="4247"/>
        <w:rPr>
          <w:b/>
          <w:lang w:eastAsia="ar-SA"/>
        </w:rPr>
      </w:pP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  <w:t xml:space="preserve">Adres siedziby organów </w:t>
      </w: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  <w:t>Zamawiającego:</w:t>
      </w:r>
    </w:p>
    <w:p w14:paraId="39FE6907" w14:textId="77777777" w:rsidR="00302D79" w:rsidRPr="005263C6" w:rsidRDefault="00302D79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</w:p>
    <w:p w14:paraId="700FFFFE" w14:textId="2AF4E49A" w:rsidR="00302D79" w:rsidRPr="005263C6" w:rsidRDefault="00302D79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  <w:t xml:space="preserve">Urząd Gminy Cedry Wielkie </w:t>
      </w:r>
    </w:p>
    <w:p w14:paraId="30DC93EF" w14:textId="49B48636" w:rsidR="00302D79" w:rsidRPr="005263C6" w:rsidRDefault="00302D79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  <w:t>ul. M. Płażyńskiego 16</w:t>
      </w:r>
    </w:p>
    <w:p w14:paraId="258D110A" w14:textId="3C55C1DF" w:rsidR="00035248" w:rsidRPr="005263C6" w:rsidRDefault="00302D79" w:rsidP="004A1638">
      <w:pPr>
        <w:suppressAutoHyphens/>
        <w:spacing w:line="23" w:lineRule="atLeast"/>
        <w:ind w:left="4956"/>
        <w:rPr>
          <w:b/>
          <w:i/>
          <w:lang w:val="pl-PL" w:eastAsia="ar-SA"/>
        </w:rPr>
      </w:pP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  <w:t xml:space="preserve">83-020 Cedry Wielkie  </w:t>
      </w:r>
    </w:p>
    <w:p w14:paraId="4128F0F7" w14:textId="77777777" w:rsidR="00735889" w:rsidRDefault="00735889" w:rsidP="004A1638">
      <w:pPr>
        <w:spacing w:line="23" w:lineRule="atLeast"/>
        <w:contextualSpacing/>
        <w:rPr>
          <w:b/>
          <w:lang w:val="pl-PL"/>
        </w:rPr>
      </w:pPr>
    </w:p>
    <w:p w14:paraId="2FD373F7" w14:textId="71AAD136" w:rsidR="00035248" w:rsidRPr="005263C6" w:rsidRDefault="00035248" w:rsidP="004A1638">
      <w:pPr>
        <w:spacing w:line="23" w:lineRule="atLeast"/>
        <w:contextualSpacing/>
        <w:rPr>
          <w:b/>
          <w:lang w:val="pl-PL"/>
        </w:rPr>
      </w:pPr>
      <w:r w:rsidRPr="005263C6">
        <w:rPr>
          <w:b/>
          <w:lang w:val="pl-PL"/>
        </w:rPr>
        <w:t>Wykonawca:</w:t>
      </w:r>
    </w:p>
    <w:p w14:paraId="5E14A192" w14:textId="05636D6D" w:rsidR="00035248" w:rsidRPr="005263C6" w:rsidRDefault="00035248" w:rsidP="004A1638">
      <w:pPr>
        <w:spacing w:line="23" w:lineRule="atLeast"/>
        <w:ind w:right="5954"/>
        <w:contextualSpacing/>
        <w:rPr>
          <w:lang w:val="pl-PL"/>
        </w:rPr>
      </w:pPr>
      <w:r w:rsidRPr="005263C6">
        <w:rPr>
          <w:lang w:val="pl-PL"/>
        </w:rPr>
        <w:t>……………………………………………………………………………</w:t>
      </w:r>
      <w:r w:rsidR="00302D79" w:rsidRPr="005263C6">
        <w:rPr>
          <w:lang w:val="pl-PL"/>
        </w:rPr>
        <w:t>…</w:t>
      </w:r>
    </w:p>
    <w:p w14:paraId="58874BE2" w14:textId="0EB54520" w:rsidR="00035248" w:rsidRPr="005263C6" w:rsidRDefault="00035248" w:rsidP="004A1638">
      <w:pPr>
        <w:spacing w:line="23" w:lineRule="atLeast"/>
        <w:ind w:right="5953"/>
        <w:contextualSpacing/>
        <w:rPr>
          <w:i/>
          <w:lang w:val="pl-PL"/>
        </w:rPr>
      </w:pPr>
      <w:r w:rsidRPr="005263C6">
        <w:rPr>
          <w:i/>
          <w:lang w:val="pl-PL"/>
        </w:rPr>
        <w:t>(pełna nazwa/firma, adres, w zależności od podmiotu: NIP/PESEL, KRS/CEiDG)</w:t>
      </w:r>
    </w:p>
    <w:p w14:paraId="5B29853C" w14:textId="77777777" w:rsidR="00302D79" w:rsidRPr="005263C6" w:rsidRDefault="00302D79" w:rsidP="004A1638">
      <w:pPr>
        <w:spacing w:line="23" w:lineRule="atLeast"/>
        <w:ind w:right="5953"/>
        <w:contextualSpacing/>
        <w:rPr>
          <w:i/>
          <w:lang w:val="pl-PL"/>
        </w:rPr>
      </w:pPr>
    </w:p>
    <w:p w14:paraId="597701E1" w14:textId="77777777" w:rsidR="00035248" w:rsidRPr="005263C6" w:rsidRDefault="00035248" w:rsidP="004A1638">
      <w:pPr>
        <w:spacing w:line="23" w:lineRule="atLeast"/>
        <w:contextualSpacing/>
        <w:rPr>
          <w:u w:val="single"/>
          <w:lang w:val="pl-PL"/>
        </w:rPr>
      </w:pPr>
      <w:r w:rsidRPr="005263C6">
        <w:rPr>
          <w:u w:val="single"/>
          <w:lang w:val="pl-PL"/>
        </w:rPr>
        <w:t>reprezentowany przez:</w:t>
      </w:r>
    </w:p>
    <w:p w14:paraId="458FFA57" w14:textId="52698FA4" w:rsidR="00035248" w:rsidRPr="005263C6" w:rsidRDefault="00035248" w:rsidP="004A1638">
      <w:pPr>
        <w:spacing w:line="23" w:lineRule="atLeast"/>
        <w:ind w:right="5954"/>
        <w:contextualSpacing/>
        <w:rPr>
          <w:lang w:val="pl-PL"/>
        </w:rPr>
      </w:pPr>
      <w:r w:rsidRPr="005263C6">
        <w:rPr>
          <w:lang w:val="pl-PL"/>
        </w:rPr>
        <w:t>………………………………………</w:t>
      </w:r>
      <w:r w:rsidR="00302D79" w:rsidRPr="005263C6">
        <w:rPr>
          <w:lang w:val="pl-PL"/>
        </w:rPr>
        <w:t>……………………………………</w:t>
      </w:r>
      <w:r w:rsidRPr="005263C6">
        <w:rPr>
          <w:lang w:val="pl-PL"/>
        </w:rPr>
        <w:t>…</w:t>
      </w:r>
    </w:p>
    <w:p w14:paraId="3F83C122" w14:textId="77777777" w:rsidR="00035248" w:rsidRPr="005263C6" w:rsidRDefault="00035248" w:rsidP="004A1638">
      <w:pPr>
        <w:spacing w:line="23" w:lineRule="atLeast"/>
        <w:ind w:right="5953"/>
        <w:contextualSpacing/>
        <w:rPr>
          <w:i/>
          <w:lang w:val="pl-PL"/>
        </w:rPr>
      </w:pPr>
      <w:r w:rsidRPr="005263C6">
        <w:rPr>
          <w:i/>
          <w:lang w:val="pl-PL"/>
        </w:rPr>
        <w:t>(imię, nazwisko, stanowisko/podstawa do reprezentacji)</w:t>
      </w:r>
    </w:p>
    <w:p w14:paraId="3C9513E9" w14:textId="77777777" w:rsidR="00035248" w:rsidRPr="005263C6" w:rsidRDefault="00035248" w:rsidP="004A1638">
      <w:pPr>
        <w:spacing w:line="23" w:lineRule="atLeast"/>
        <w:rPr>
          <w:lang w:val="pl-PL"/>
        </w:rPr>
      </w:pPr>
    </w:p>
    <w:p w14:paraId="3E29B453" w14:textId="77777777" w:rsidR="00035248" w:rsidRPr="005263C6" w:rsidRDefault="00035248" w:rsidP="004A1638">
      <w:pPr>
        <w:spacing w:line="23" w:lineRule="atLeast"/>
        <w:jc w:val="center"/>
        <w:rPr>
          <w:b/>
          <w:u w:val="single"/>
          <w:lang w:val="pl-PL"/>
        </w:rPr>
      </w:pPr>
      <w:r w:rsidRPr="005263C6">
        <w:rPr>
          <w:b/>
          <w:u w:val="single"/>
          <w:lang w:val="pl-PL"/>
        </w:rPr>
        <w:t xml:space="preserve">Oświadczenie wykonawcy </w:t>
      </w:r>
    </w:p>
    <w:p w14:paraId="60F7B675" w14:textId="77777777" w:rsidR="00035248" w:rsidRPr="005263C6" w:rsidRDefault="00035248" w:rsidP="004A1638">
      <w:pPr>
        <w:spacing w:line="23" w:lineRule="atLeast"/>
        <w:jc w:val="center"/>
        <w:rPr>
          <w:b/>
          <w:lang w:val="pl-PL"/>
        </w:rPr>
      </w:pPr>
      <w:r w:rsidRPr="005263C6">
        <w:rPr>
          <w:b/>
          <w:lang w:val="pl-PL"/>
        </w:rPr>
        <w:t xml:space="preserve">składane na podstawie art. </w:t>
      </w:r>
      <w:r w:rsidR="00B33FBA" w:rsidRPr="005263C6">
        <w:rPr>
          <w:b/>
          <w:lang w:val="pl-PL"/>
        </w:rPr>
        <w:t>125</w:t>
      </w:r>
      <w:r w:rsidRPr="005263C6">
        <w:rPr>
          <w:b/>
          <w:lang w:val="pl-PL"/>
        </w:rPr>
        <w:t xml:space="preserve"> ust. 1 ustawy PZP, </w:t>
      </w:r>
    </w:p>
    <w:p w14:paraId="47576CF3" w14:textId="6B271CDA" w:rsidR="00035248" w:rsidRPr="005263C6" w:rsidRDefault="00035248" w:rsidP="004A1638">
      <w:pPr>
        <w:spacing w:line="23" w:lineRule="atLeast"/>
        <w:jc w:val="center"/>
        <w:rPr>
          <w:b/>
          <w:u w:val="single"/>
          <w:lang w:val="pl-PL"/>
        </w:rPr>
      </w:pPr>
      <w:r w:rsidRPr="005263C6">
        <w:rPr>
          <w:b/>
          <w:u w:val="single"/>
          <w:lang w:val="pl-PL"/>
        </w:rPr>
        <w:t>DOTYCZĄCE PRZESŁANEK WYKLUCZENIA Z POSTĘPOWANIA</w:t>
      </w:r>
    </w:p>
    <w:p w14:paraId="568ACDE1" w14:textId="77777777" w:rsidR="00002F9B" w:rsidRPr="005263C6" w:rsidRDefault="00002F9B" w:rsidP="004A1638">
      <w:pPr>
        <w:spacing w:line="23" w:lineRule="atLeast"/>
        <w:jc w:val="center"/>
        <w:rPr>
          <w:b/>
          <w:u w:val="single"/>
          <w:lang w:val="pl-PL"/>
        </w:rPr>
      </w:pPr>
    </w:p>
    <w:p w14:paraId="7FFB7878" w14:textId="50F46D2F" w:rsidR="00035248" w:rsidRPr="00735889" w:rsidRDefault="00035248" w:rsidP="00541737">
      <w:pPr>
        <w:suppressAutoHyphens/>
        <w:spacing w:line="23" w:lineRule="atLeast"/>
        <w:jc w:val="both"/>
        <w:rPr>
          <w:b/>
          <w:bCs/>
          <w:iCs/>
          <w:color w:val="000000"/>
        </w:rPr>
      </w:pPr>
      <w:r w:rsidRPr="00735889">
        <w:rPr>
          <w:lang w:val="pl-PL"/>
        </w:rPr>
        <w:t xml:space="preserve">Na potrzeby postępowania o udzielenie zamówienia publicznego </w:t>
      </w:r>
      <w:r w:rsidR="005C4E9F" w:rsidRPr="00735889">
        <w:rPr>
          <w:lang w:val="pl-PL"/>
        </w:rPr>
        <w:t>pn.:</w:t>
      </w:r>
      <w:r w:rsidR="002E779F" w:rsidRPr="00735889">
        <w:rPr>
          <w:lang w:val="pl-PL"/>
        </w:rPr>
        <w:t xml:space="preserve"> </w:t>
      </w:r>
      <w:r w:rsidR="00BF5A70" w:rsidRPr="00735889">
        <w:rPr>
          <w:b/>
          <w:bCs/>
          <w:iCs/>
          <w:color w:val="000000"/>
        </w:rPr>
        <w:t>„</w:t>
      </w:r>
      <w:r w:rsidR="00735889" w:rsidRPr="00735889">
        <w:rPr>
          <w:b/>
          <w:bCs/>
          <w:iCs/>
          <w:color w:val="000000"/>
          <w:lang w:val="pl-PL"/>
        </w:rPr>
        <w:t>Termomodernizacja budynku świetlicy w Trzcinisku zarządzanej przez Żuławski Ośrodek Kultury i Sportu w Cedrach Wielkich</w:t>
      </w:r>
      <w:r w:rsidR="00A106B1" w:rsidRPr="00735889">
        <w:rPr>
          <w:b/>
          <w:bCs/>
          <w:iCs/>
          <w:color w:val="000000"/>
        </w:rPr>
        <w:t>”</w:t>
      </w:r>
      <w:r w:rsidR="00EF61A2" w:rsidRPr="00735889">
        <w:rPr>
          <w:b/>
          <w:bCs/>
          <w:iCs/>
          <w:color w:val="000000"/>
        </w:rPr>
        <w:t xml:space="preserve">, </w:t>
      </w:r>
      <w:r w:rsidR="005C4E9F" w:rsidRPr="00735889">
        <w:rPr>
          <w:lang w:val="pl-PL"/>
        </w:rPr>
        <w:t xml:space="preserve">prowadzonego przez </w:t>
      </w:r>
      <w:r w:rsidR="005C4E9F" w:rsidRPr="00735889">
        <w:rPr>
          <w:b/>
          <w:lang w:val="pl-PL"/>
        </w:rPr>
        <w:t>Urząd Gminy Cedry Wielkie</w:t>
      </w:r>
      <w:r w:rsidR="005C4E9F" w:rsidRPr="00735889">
        <w:rPr>
          <w:lang w:val="pl-PL"/>
        </w:rPr>
        <w:t>,</w:t>
      </w:r>
      <w:r w:rsidRPr="00735889">
        <w:rPr>
          <w:lang w:val="pl-PL"/>
        </w:rPr>
        <w:t xml:space="preserve"> oświadczam, co następuje:</w:t>
      </w:r>
    </w:p>
    <w:p w14:paraId="35C5EEB5" w14:textId="77777777" w:rsidR="00302D79" w:rsidRPr="005263C6" w:rsidRDefault="00302D79" w:rsidP="004A1638">
      <w:pPr>
        <w:suppressAutoHyphens/>
        <w:spacing w:line="23" w:lineRule="atLeast"/>
        <w:rPr>
          <w:lang w:val="pl-PL"/>
        </w:rPr>
      </w:pPr>
    </w:p>
    <w:p w14:paraId="3C361995" w14:textId="77777777" w:rsidR="00035248" w:rsidRPr="005263C6" w:rsidRDefault="00035248" w:rsidP="004A1638">
      <w:pPr>
        <w:shd w:val="clear" w:color="auto" w:fill="BFBFBF"/>
        <w:spacing w:line="23" w:lineRule="atLeast"/>
        <w:rPr>
          <w:b/>
        </w:rPr>
      </w:pPr>
      <w:r w:rsidRPr="005263C6">
        <w:rPr>
          <w:b/>
        </w:rPr>
        <w:t>OŚWIADCZENIA DOTYCZĄCE WYKONAWCY:</w:t>
      </w:r>
    </w:p>
    <w:p w14:paraId="74EEFF5D" w14:textId="2ED60637" w:rsidR="00B33FBA" w:rsidRDefault="00035248" w:rsidP="00D14F07">
      <w:pPr>
        <w:pStyle w:val="Akapitzlist"/>
        <w:numPr>
          <w:ilvl w:val="0"/>
          <w:numId w:val="8"/>
        </w:numPr>
        <w:spacing w:line="23" w:lineRule="atLeast"/>
      </w:pPr>
      <w:r w:rsidRPr="005263C6">
        <w:t>Oświadczam, że nie podlegam wykluczeniu z postępowania na po</w:t>
      </w:r>
      <w:r w:rsidR="00B33FBA" w:rsidRPr="005263C6">
        <w:t xml:space="preserve">dstawie </w:t>
      </w:r>
      <w:r w:rsidR="00B33FBA" w:rsidRPr="005263C6">
        <w:br/>
        <w:t>art.</w:t>
      </w:r>
      <w:r w:rsidR="00B33FBA" w:rsidRPr="005263C6">
        <w:rPr>
          <w:lang w:val="pl-PL"/>
        </w:rPr>
        <w:t xml:space="preserve"> 108 </w:t>
      </w:r>
      <w:r w:rsidR="002F2F46" w:rsidRPr="005263C6">
        <w:rPr>
          <w:lang w:val="pl-PL"/>
        </w:rPr>
        <w:t xml:space="preserve">ust 1 </w:t>
      </w:r>
      <w:r w:rsidR="00735889">
        <w:rPr>
          <w:lang w:val="pl-PL"/>
        </w:rPr>
        <w:t xml:space="preserve">oraz art. 109 ust. 1 pkt 4) </w:t>
      </w:r>
      <w:r w:rsidRPr="005263C6">
        <w:t>ustawy PZP.</w:t>
      </w:r>
    </w:p>
    <w:p w14:paraId="698F8D49" w14:textId="77777777" w:rsidR="006A44DA" w:rsidRPr="005263C6" w:rsidRDefault="006A44DA" w:rsidP="006A44DA">
      <w:pPr>
        <w:pStyle w:val="Akapitzlist"/>
        <w:spacing w:line="23" w:lineRule="atLeast"/>
      </w:pPr>
    </w:p>
    <w:p w14:paraId="0FC77638" w14:textId="2C146C85" w:rsidR="00035248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 xml:space="preserve">…………….……. </w:t>
      </w:r>
      <w:r w:rsidRPr="005263C6">
        <w:rPr>
          <w:i/>
          <w:lang w:val="pl-PL"/>
        </w:rPr>
        <w:t xml:space="preserve">(miejscowość), </w:t>
      </w:r>
      <w:r w:rsidR="005C4E9F" w:rsidRPr="005263C6">
        <w:rPr>
          <w:lang w:val="pl-PL"/>
        </w:rPr>
        <w:t xml:space="preserve">dnia …………………. r. </w:t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  <w:t xml:space="preserve"> </w:t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  <w:t>…………………………………………</w:t>
      </w:r>
    </w:p>
    <w:p w14:paraId="7465A241" w14:textId="6F5E5FBB" w:rsidR="00302D79" w:rsidRPr="005263C6" w:rsidRDefault="00035248" w:rsidP="004A1638">
      <w:pPr>
        <w:spacing w:line="23" w:lineRule="atLeast"/>
        <w:ind w:left="6804" w:firstLine="567"/>
        <w:rPr>
          <w:i/>
          <w:lang w:val="pl-PL"/>
        </w:rPr>
      </w:pPr>
      <w:r w:rsidRPr="005263C6">
        <w:rPr>
          <w:i/>
          <w:lang w:val="pl-PL"/>
        </w:rPr>
        <w:t>(podpis)</w:t>
      </w:r>
    </w:p>
    <w:p w14:paraId="128B8A0A" w14:textId="057598A8" w:rsidR="00002F9B" w:rsidRPr="005263C6" w:rsidRDefault="00002F9B" w:rsidP="004A1638">
      <w:pPr>
        <w:spacing w:line="23" w:lineRule="atLeast"/>
        <w:ind w:left="6804" w:firstLine="567"/>
        <w:rPr>
          <w:i/>
          <w:lang w:val="pl-PL"/>
        </w:rPr>
      </w:pPr>
    </w:p>
    <w:p w14:paraId="0B6E216D" w14:textId="11D09194" w:rsidR="00002F9B" w:rsidRPr="005263C6" w:rsidRDefault="00002F9B" w:rsidP="004A1638">
      <w:pPr>
        <w:spacing w:line="23" w:lineRule="atLeast"/>
        <w:ind w:left="6804" w:firstLine="567"/>
        <w:rPr>
          <w:i/>
          <w:lang w:val="pl-PL"/>
        </w:rPr>
      </w:pPr>
    </w:p>
    <w:p w14:paraId="096D8C26" w14:textId="64813A11" w:rsidR="00002F9B" w:rsidRPr="005263C6" w:rsidRDefault="00002F9B" w:rsidP="004A1638">
      <w:pPr>
        <w:spacing w:line="23" w:lineRule="atLeast"/>
        <w:ind w:left="6804" w:firstLine="567"/>
        <w:rPr>
          <w:i/>
          <w:lang w:val="pl-PL"/>
        </w:rPr>
      </w:pPr>
    </w:p>
    <w:p w14:paraId="4C9D77B7" w14:textId="6465F515" w:rsidR="00002F9B" w:rsidRPr="005263C6" w:rsidRDefault="00002F9B" w:rsidP="004A1638">
      <w:pPr>
        <w:spacing w:line="23" w:lineRule="atLeast"/>
        <w:ind w:left="6804" w:firstLine="567"/>
        <w:rPr>
          <w:i/>
          <w:lang w:val="pl-PL"/>
        </w:rPr>
      </w:pPr>
    </w:p>
    <w:p w14:paraId="36780005" w14:textId="685288AA" w:rsidR="00002F9B" w:rsidRPr="005263C6" w:rsidRDefault="00002F9B" w:rsidP="004A1638">
      <w:pPr>
        <w:spacing w:line="23" w:lineRule="atLeast"/>
        <w:ind w:left="6804" w:firstLine="567"/>
        <w:rPr>
          <w:i/>
          <w:lang w:val="pl-PL"/>
        </w:rPr>
      </w:pPr>
    </w:p>
    <w:p w14:paraId="34E5D2F4" w14:textId="77777777" w:rsidR="00002F9B" w:rsidRPr="005263C6" w:rsidRDefault="00002F9B" w:rsidP="00874FEB">
      <w:pPr>
        <w:spacing w:line="23" w:lineRule="atLeast"/>
        <w:rPr>
          <w:i/>
          <w:lang w:val="pl-PL"/>
        </w:rPr>
      </w:pPr>
    </w:p>
    <w:p w14:paraId="0E3DDEB9" w14:textId="77777777" w:rsidR="00035248" w:rsidRPr="005263C6" w:rsidRDefault="00035248" w:rsidP="004A1638">
      <w:pPr>
        <w:shd w:val="clear" w:color="auto" w:fill="BFBFBF"/>
        <w:spacing w:line="23" w:lineRule="atLeast"/>
        <w:rPr>
          <w:lang w:val="pl-PL"/>
        </w:rPr>
      </w:pPr>
      <w:r w:rsidRPr="005263C6">
        <w:rPr>
          <w:i/>
          <w:lang w:val="pl-PL"/>
        </w:rPr>
        <w:t>[</w:t>
      </w:r>
      <w:r w:rsidRPr="005263C6">
        <w:rPr>
          <w:b/>
          <w:i/>
          <w:lang w:val="pl-PL"/>
        </w:rPr>
        <w:t>UWAGA:</w:t>
      </w:r>
      <w:r w:rsidR="000E12C8" w:rsidRPr="005263C6">
        <w:rPr>
          <w:b/>
          <w:i/>
          <w:lang w:val="pl-PL"/>
        </w:rPr>
        <w:t xml:space="preserve"> </w:t>
      </w:r>
      <w:r w:rsidRPr="005263C6">
        <w:rPr>
          <w:i/>
          <w:lang w:val="pl-PL"/>
        </w:rPr>
        <w:t>w przypadku gdy oświadczenie nie dotyczy Wykonawcy, należy przekreślić oświadczenie lub dopisać adnotację "NIE DOTYCZY", w przypadku nie wypełnienia poniższego oświadczenia Zamawiający uzna, że w stosunku do Wykonawcy nie zachodzą podstawy do wykluczenia z postępowania.]</w:t>
      </w:r>
    </w:p>
    <w:p w14:paraId="76961C7F" w14:textId="1F8FE81C" w:rsidR="00035248" w:rsidRPr="005263C6" w:rsidRDefault="00035248" w:rsidP="004A1638">
      <w:pPr>
        <w:spacing w:line="23" w:lineRule="atLeast"/>
        <w:jc w:val="both"/>
        <w:rPr>
          <w:lang w:val="pl-PL"/>
        </w:rPr>
      </w:pPr>
      <w:r w:rsidRPr="005263C6">
        <w:rPr>
          <w:lang w:val="pl-PL"/>
        </w:rPr>
        <w:t xml:space="preserve">Oświadczam, że zachodzą w stosunku do mnie podstawy wykluczenia z postępowania na podstawie </w:t>
      </w:r>
      <w:r w:rsidR="00990FDB" w:rsidRPr="005263C6">
        <w:rPr>
          <w:lang w:val="pl-PL"/>
        </w:rPr>
        <w:br/>
      </w:r>
      <w:r w:rsidRPr="005263C6">
        <w:rPr>
          <w:lang w:val="pl-PL"/>
        </w:rPr>
        <w:t xml:space="preserve">art. …………. ustawy PZP </w:t>
      </w:r>
      <w:r w:rsidRPr="005263C6">
        <w:rPr>
          <w:i/>
          <w:lang w:val="pl-PL"/>
        </w:rPr>
        <w:t xml:space="preserve">(podać mającą zastosowanie podstawę wykluczenia spośród wymienionych w art. </w:t>
      </w:r>
      <w:r w:rsidR="00B33FBA" w:rsidRPr="005263C6">
        <w:rPr>
          <w:bCs/>
          <w:iCs/>
          <w:lang w:val="pl-PL"/>
        </w:rPr>
        <w:t xml:space="preserve">108 ust. 1 </w:t>
      </w:r>
      <w:r w:rsidRPr="005263C6">
        <w:rPr>
          <w:i/>
          <w:lang w:val="pl-PL"/>
        </w:rPr>
        <w:t>ustawy PZP).</w:t>
      </w:r>
      <w:r w:rsidRPr="005263C6">
        <w:rPr>
          <w:lang w:val="pl-PL"/>
        </w:rPr>
        <w:t xml:space="preserve"> Jednocześnie oświadczam, że w związku </w:t>
      </w:r>
      <w:r w:rsidR="00990FDB" w:rsidRPr="005263C6">
        <w:rPr>
          <w:lang w:val="pl-PL"/>
        </w:rPr>
        <w:br/>
      </w:r>
      <w:r w:rsidRPr="005263C6">
        <w:rPr>
          <w:lang w:val="pl-PL"/>
        </w:rPr>
        <w:t xml:space="preserve">z ww. okolicznością, na podstawie art. </w:t>
      </w:r>
      <w:r w:rsidR="00B33FBA" w:rsidRPr="005263C6">
        <w:rPr>
          <w:lang w:val="pl-PL"/>
        </w:rPr>
        <w:t>110 ust 2</w:t>
      </w:r>
      <w:r w:rsidRPr="005263C6">
        <w:rPr>
          <w:lang w:val="pl-PL"/>
        </w:rPr>
        <w:t xml:space="preserve"> ustawy PZP podjąłem następujące środki naprawcze: …………………………………………………………………………………………</w:t>
      </w:r>
      <w:r w:rsidR="002F2F46" w:rsidRPr="005263C6">
        <w:rPr>
          <w:lang w:val="pl-PL"/>
        </w:rPr>
        <w:t>…………</w:t>
      </w:r>
      <w:r w:rsidRPr="005263C6">
        <w:rPr>
          <w:lang w:val="pl-PL"/>
        </w:rPr>
        <w:t>……</w:t>
      </w:r>
    </w:p>
    <w:p w14:paraId="77D0244D" w14:textId="13BF461F" w:rsidR="00035248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>…………………………………………………………………………………………..…………………...........……………………………………………………………………</w:t>
      </w:r>
      <w:r w:rsidR="002F2F46" w:rsidRPr="005263C6">
        <w:rPr>
          <w:lang w:val="pl-PL"/>
        </w:rPr>
        <w:t>…………………………</w:t>
      </w:r>
    </w:p>
    <w:p w14:paraId="2BF1D520" w14:textId="77777777" w:rsidR="00302D79" w:rsidRPr="005263C6" w:rsidRDefault="00302D79" w:rsidP="004A1638">
      <w:pPr>
        <w:spacing w:line="23" w:lineRule="atLeast"/>
        <w:rPr>
          <w:lang w:val="pl-PL"/>
        </w:rPr>
      </w:pPr>
    </w:p>
    <w:p w14:paraId="070D9B08" w14:textId="01DFDFBD" w:rsidR="00035248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 xml:space="preserve">……………. </w:t>
      </w:r>
      <w:r w:rsidRPr="005263C6">
        <w:rPr>
          <w:i/>
          <w:lang w:val="pl-PL"/>
        </w:rPr>
        <w:t xml:space="preserve">(miejscowość), </w:t>
      </w:r>
      <w:r w:rsidRPr="005263C6">
        <w:rPr>
          <w:lang w:val="pl-PL"/>
        </w:rPr>
        <w:t>dnia …………. r.</w:t>
      </w:r>
    </w:p>
    <w:p w14:paraId="332C1F89" w14:textId="7E37C87E" w:rsidR="00302D79" w:rsidRPr="005263C6" w:rsidRDefault="00035248" w:rsidP="004A1638">
      <w:pPr>
        <w:spacing w:line="23" w:lineRule="atLeast"/>
        <w:rPr>
          <w:i/>
          <w:lang w:val="pl-PL"/>
        </w:rPr>
      </w:pP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="00EF61A2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  <w:t>………………………………………</w:t>
      </w:r>
      <w:r w:rsidR="008B2CFE" w:rsidRPr="005263C6">
        <w:rPr>
          <w:i/>
          <w:lang w:val="pl-PL"/>
        </w:rPr>
        <w:t xml:space="preserve"> </w:t>
      </w:r>
    </w:p>
    <w:p w14:paraId="7BDCBBDA" w14:textId="6D3D9696" w:rsidR="00035248" w:rsidRPr="005263C6" w:rsidRDefault="00302D79" w:rsidP="004A1638">
      <w:pPr>
        <w:spacing w:line="23" w:lineRule="atLeast"/>
        <w:rPr>
          <w:lang w:val="pl-PL"/>
        </w:rPr>
      </w:pPr>
      <w:r w:rsidRPr="005263C6">
        <w:rPr>
          <w:i/>
          <w:lang w:val="pl-PL"/>
        </w:rPr>
        <w:tab/>
      </w:r>
      <w:r w:rsidRPr="005263C6">
        <w:rPr>
          <w:i/>
          <w:lang w:val="pl-PL"/>
        </w:rPr>
        <w:tab/>
      </w:r>
      <w:r w:rsidRPr="005263C6">
        <w:rPr>
          <w:i/>
          <w:lang w:val="pl-PL"/>
        </w:rPr>
        <w:tab/>
      </w:r>
      <w:r w:rsidRPr="005263C6">
        <w:rPr>
          <w:i/>
          <w:lang w:val="pl-PL"/>
        </w:rPr>
        <w:tab/>
      </w:r>
      <w:r w:rsidRPr="005263C6">
        <w:rPr>
          <w:i/>
          <w:lang w:val="pl-PL"/>
        </w:rPr>
        <w:tab/>
      </w:r>
      <w:r w:rsidRPr="005263C6">
        <w:rPr>
          <w:i/>
          <w:lang w:val="pl-PL"/>
        </w:rPr>
        <w:tab/>
      </w:r>
      <w:r w:rsidRPr="005263C6">
        <w:rPr>
          <w:i/>
          <w:lang w:val="pl-PL"/>
        </w:rPr>
        <w:tab/>
      </w:r>
      <w:r w:rsidRPr="005263C6">
        <w:rPr>
          <w:i/>
          <w:lang w:val="pl-PL"/>
        </w:rPr>
        <w:tab/>
      </w:r>
      <w:r w:rsidR="00EF61A2">
        <w:rPr>
          <w:i/>
          <w:lang w:val="pl-PL"/>
        </w:rPr>
        <w:t xml:space="preserve">             </w:t>
      </w:r>
      <w:r w:rsidRPr="005263C6">
        <w:rPr>
          <w:i/>
          <w:lang w:val="pl-PL"/>
        </w:rPr>
        <w:tab/>
      </w:r>
      <w:r w:rsidR="008B2CFE" w:rsidRPr="005263C6">
        <w:rPr>
          <w:i/>
          <w:lang w:val="pl-PL"/>
        </w:rPr>
        <w:t xml:space="preserve"> </w:t>
      </w:r>
      <w:r w:rsidR="00035248" w:rsidRPr="005263C6">
        <w:rPr>
          <w:i/>
          <w:lang w:val="pl-PL"/>
        </w:rPr>
        <w:t>(podpis)</w:t>
      </w:r>
    </w:p>
    <w:p w14:paraId="5E1F8724" w14:textId="77777777" w:rsidR="00035248" w:rsidRPr="005263C6" w:rsidRDefault="00035248" w:rsidP="004A1638">
      <w:pPr>
        <w:spacing w:line="23" w:lineRule="atLeast"/>
        <w:ind w:left="5670" w:firstLine="567"/>
        <w:rPr>
          <w:i/>
          <w:lang w:val="pl-PL"/>
        </w:rPr>
      </w:pPr>
    </w:p>
    <w:p w14:paraId="7A904E1C" w14:textId="77777777" w:rsidR="00035248" w:rsidRPr="005263C6" w:rsidRDefault="00035248" w:rsidP="004A1638">
      <w:pPr>
        <w:shd w:val="clear" w:color="auto" w:fill="BFBFBF"/>
        <w:spacing w:line="23" w:lineRule="atLeast"/>
        <w:jc w:val="both"/>
        <w:rPr>
          <w:lang w:val="pl-PL"/>
        </w:rPr>
      </w:pPr>
      <w:r w:rsidRPr="005263C6">
        <w:rPr>
          <w:i/>
          <w:lang w:val="pl-PL"/>
        </w:rPr>
        <w:t>[</w:t>
      </w:r>
      <w:r w:rsidRPr="005263C6">
        <w:rPr>
          <w:b/>
          <w:i/>
          <w:lang w:val="pl-PL"/>
        </w:rPr>
        <w:t>UWAGA:</w:t>
      </w:r>
      <w:r w:rsidR="008B2CFE" w:rsidRPr="005263C6">
        <w:rPr>
          <w:b/>
          <w:i/>
          <w:lang w:val="pl-PL"/>
        </w:rPr>
        <w:t xml:space="preserve"> </w:t>
      </w:r>
      <w:r w:rsidRPr="005263C6">
        <w:rPr>
          <w:i/>
          <w:lang w:val="pl-PL"/>
        </w:rPr>
        <w:t>w przypadku gdy oświadczenie nie dotyczy Wykonawcy, należy przekreślić oświadczenie lub dopisać adnotację "NIE DOTYCZY", w przypadku nie wypełnienia poniższego oświadczenia Zamawiający uzna, że Wykonawca nie powołuje się na zasoby innych podmiotów.]</w:t>
      </w:r>
    </w:p>
    <w:p w14:paraId="0D1186CE" w14:textId="422FD3F2" w:rsidR="00035248" w:rsidRPr="005263C6" w:rsidRDefault="00035248" w:rsidP="004A1638">
      <w:pPr>
        <w:shd w:val="clear" w:color="auto" w:fill="BFBFBF"/>
        <w:spacing w:line="23" w:lineRule="atLeast"/>
        <w:rPr>
          <w:b/>
          <w:lang w:val="pl-PL"/>
        </w:rPr>
      </w:pPr>
      <w:r w:rsidRPr="005263C6">
        <w:rPr>
          <w:b/>
          <w:lang w:val="pl-PL"/>
        </w:rPr>
        <w:t>OŚWIADCZENIE DOTYCZĄCE PODMIOTU</w:t>
      </w:r>
      <w:r w:rsidR="00850DBC" w:rsidRPr="005263C6">
        <w:rPr>
          <w:b/>
          <w:lang w:val="pl-PL"/>
        </w:rPr>
        <w:t xml:space="preserve"> UDOSTĘPNIAJĄCEGO ZASOBY:</w:t>
      </w:r>
    </w:p>
    <w:p w14:paraId="1E26904A" w14:textId="10F19060" w:rsidR="00035248" w:rsidRPr="005263C6" w:rsidRDefault="00035248" w:rsidP="004A1638">
      <w:pPr>
        <w:spacing w:line="23" w:lineRule="atLeast"/>
        <w:rPr>
          <w:i/>
          <w:lang w:val="pl-PL"/>
        </w:rPr>
      </w:pPr>
      <w:r w:rsidRPr="005263C6">
        <w:rPr>
          <w:lang w:val="pl-PL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5263C6">
        <w:rPr>
          <w:i/>
          <w:lang w:val="pl-PL"/>
        </w:rPr>
        <w:t>(podać pełną nazwę/firmę, adres, a także w zależności od podmiotu: NIP/PESEL, KRS/CEiDG)</w:t>
      </w:r>
      <w:r w:rsidR="000E12C8" w:rsidRPr="005263C6">
        <w:rPr>
          <w:i/>
          <w:lang w:val="pl-PL"/>
        </w:rPr>
        <w:t xml:space="preserve"> </w:t>
      </w:r>
      <w:r w:rsidRPr="005263C6">
        <w:rPr>
          <w:lang w:val="pl-PL"/>
        </w:rPr>
        <w:t>nie podlega/ją wykluczeniu z postępowania o udzielenie zamówienia.</w:t>
      </w:r>
    </w:p>
    <w:p w14:paraId="1E3C7317" w14:textId="77777777" w:rsidR="00302D79" w:rsidRPr="005263C6" w:rsidRDefault="00302D79" w:rsidP="004A1638">
      <w:pPr>
        <w:spacing w:line="23" w:lineRule="atLeast"/>
        <w:rPr>
          <w:i/>
          <w:lang w:val="pl-PL"/>
        </w:rPr>
      </w:pPr>
    </w:p>
    <w:p w14:paraId="487A2526" w14:textId="77777777" w:rsidR="00035248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 xml:space="preserve">…………….……. </w:t>
      </w:r>
      <w:r w:rsidRPr="005263C6">
        <w:rPr>
          <w:i/>
          <w:lang w:val="pl-PL"/>
        </w:rPr>
        <w:t xml:space="preserve">(miejscowość), </w:t>
      </w:r>
      <w:r w:rsidRPr="005263C6">
        <w:rPr>
          <w:lang w:val="pl-PL"/>
        </w:rPr>
        <w:t>dnia …………………. r.</w:t>
      </w:r>
    </w:p>
    <w:p w14:paraId="10EFFA79" w14:textId="77777777" w:rsidR="00035248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</w:p>
    <w:p w14:paraId="6168BB5D" w14:textId="10180663" w:rsidR="00035248" w:rsidRPr="005263C6" w:rsidRDefault="00302D79" w:rsidP="004A1638">
      <w:pPr>
        <w:spacing w:line="23" w:lineRule="atLeast"/>
        <w:ind w:left="4944" w:firstLine="96"/>
        <w:rPr>
          <w:lang w:val="pl-PL"/>
        </w:rPr>
      </w:pPr>
      <w:r w:rsidRPr="005263C6">
        <w:rPr>
          <w:lang w:val="pl-PL"/>
        </w:rPr>
        <w:tab/>
      </w:r>
      <w:r w:rsidR="00035248" w:rsidRPr="005263C6">
        <w:rPr>
          <w:lang w:val="pl-PL"/>
        </w:rPr>
        <w:t>…………………………………………</w:t>
      </w:r>
    </w:p>
    <w:p w14:paraId="09E8BC99" w14:textId="1FF3DAAE" w:rsidR="00035248" w:rsidRPr="005263C6" w:rsidRDefault="00302D79" w:rsidP="004A1638">
      <w:pPr>
        <w:spacing w:line="23" w:lineRule="atLeast"/>
        <w:ind w:left="5664" w:firstLine="708"/>
        <w:rPr>
          <w:i/>
          <w:lang w:val="pl-PL"/>
        </w:rPr>
      </w:pPr>
      <w:r w:rsidRPr="005263C6">
        <w:rPr>
          <w:i/>
          <w:lang w:val="pl-PL"/>
        </w:rPr>
        <w:t xml:space="preserve">                  </w:t>
      </w:r>
      <w:r w:rsidR="00035248" w:rsidRPr="005263C6">
        <w:rPr>
          <w:i/>
          <w:lang w:val="pl-PL"/>
        </w:rPr>
        <w:t>(podpis)</w:t>
      </w:r>
    </w:p>
    <w:p w14:paraId="01F4FD33" w14:textId="7A994F6B" w:rsidR="00302D79" w:rsidRPr="005263C6" w:rsidRDefault="00302D79" w:rsidP="00002F9B">
      <w:pPr>
        <w:spacing w:line="23" w:lineRule="atLeast"/>
        <w:rPr>
          <w:i/>
          <w:lang w:val="pl-PL"/>
        </w:rPr>
      </w:pPr>
    </w:p>
    <w:p w14:paraId="21CF8EB5" w14:textId="77777777" w:rsidR="00035248" w:rsidRPr="005263C6" w:rsidRDefault="00035248" w:rsidP="004A1638">
      <w:pPr>
        <w:shd w:val="clear" w:color="auto" w:fill="BFBFBF"/>
        <w:spacing w:line="23" w:lineRule="atLeast"/>
        <w:jc w:val="both"/>
        <w:rPr>
          <w:lang w:val="pl-PL"/>
        </w:rPr>
      </w:pPr>
      <w:r w:rsidRPr="005263C6">
        <w:rPr>
          <w:i/>
          <w:lang w:val="pl-PL"/>
        </w:rPr>
        <w:t>[</w:t>
      </w:r>
      <w:r w:rsidRPr="005263C6">
        <w:rPr>
          <w:b/>
          <w:i/>
          <w:lang w:val="pl-PL"/>
        </w:rPr>
        <w:t>UWAGA:</w:t>
      </w:r>
      <w:r w:rsidR="000E12C8" w:rsidRPr="005263C6">
        <w:rPr>
          <w:b/>
          <w:i/>
          <w:lang w:val="pl-PL"/>
        </w:rPr>
        <w:t xml:space="preserve"> </w:t>
      </w:r>
      <w:r w:rsidRPr="005263C6">
        <w:rPr>
          <w:i/>
          <w:lang w:val="pl-PL"/>
        </w:rPr>
        <w:t>w przypadku gdy oświadczenie nie dotyczy Wykonawcy, należy przekreślić oświadczenie lub dopisać adnotację "NIE DOTYCZY", w przypadku nie wypełnienia poniższego oświadczenia Zamawiający uzna, że Wykonawca nie zamierza powierzyć wykonania zamówienia podwykonawcy.]</w:t>
      </w:r>
    </w:p>
    <w:p w14:paraId="32A27179" w14:textId="77777777" w:rsidR="008B2CFE" w:rsidRPr="005263C6" w:rsidRDefault="00035248" w:rsidP="004A1638">
      <w:pPr>
        <w:shd w:val="clear" w:color="auto" w:fill="BFBFBF"/>
        <w:spacing w:line="23" w:lineRule="atLeast"/>
        <w:jc w:val="both"/>
        <w:rPr>
          <w:b/>
          <w:lang w:val="pl-PL"/>
        </w:rPr>
      </w:pPr>
      <w:r w:rsidRPr="005263C6">
        <w:rPr>
          <w:b/>
          <w:lang w:val="pl-PL"/>
        </w:rPr>
        <w:t>OŚWIADCZENIE DOTYCZĄCE PODWYKONAWCY NIEBĘDĄCEGO PODMIOTEM, NA KTÓREGO ZASOBY POWOŁUJE SIĘ WYKONAWCA:</w:t>
      </w:r>
    </w:p>
    <w:p w14:paraId="1CE7FFE2" w14:textId="77777777" w:rsidR="00035248" w:rsidRPr="005263C6" w:rsidRDefault="00035248" w:rsidP="004A1638">
      <w:pPr>
        <w:spacing w:line="23" w:lineRule="atLeast"/>
        <w:jc w:val="both"/>
        <w:rPr>
          <w:lang w:val="pl-PL"/>
        </w:rPr>
      </w:pPr>
      <w:r w:rsidRPr="005263C6">
        <w:rPr>
          <w:lang w:val="pl-PL"/>
        </w:rPr>
        <w:t>Oświadczam, że następujący/e podmiot/y, będący/e podwykonawcą/ami: ……………………………………………………………………..….……</w:t>
      </w:r>
      <w:r w:rsidRPr="005263C6">
        <w:rPr>
          <w:i/>
          <w:lang w:val="pl-PL"/>
        </w:rPr>
        <w:t>(podać pełną nazwę/firmę, adres, a także w zależności od podmiotu: NIP/PESEL, KRS/CEiDG)</w:t>
      </w:r>
      <w:r w:rsidRPr="005263C6">
        <w:rPr>
          <w:lang w:val="pl-PL"/>
        </w:rPr>
        <w:t>, nie podlega/ą wykluczeniu z postępowania o udzielenie zamówienia.</w:t>
      </w:r>
    </w:p>
    <w:p w14:paraId="21FDB108" w14:textId="77777777" w:rsidR="00302D79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 xml:space="preserve">…………….……. </w:t>
      </w:r>
      <w:r w:rsidRPr="005263C6">
        <w:rPr>
          <w:i/>
          <w:lang w:val="pl-PL"/>
        </w:rPr>
        <w:t xml:space="preserve">(miejscowość), </w:t>
      </w:r>
      <w:r w:rsidRPr="005263C6">
        <w:rPr>
          <w:lang w:val="pl-PL"/>
        </w:rPr>
        <w:t>dnia …………………. r.</w:t>
      </w:r>
      <w:r w:rsidRPr="005263C6">
        <w:rPr>
          <w:lang w:val="pl-PL"/>
        </w:rPr>
        <w:tab/>
      </w:r>
    </w:p>
    <w:p w14:paraId="0BA47735" w14:textId="77777777" w:rsidR="00302D79" w:rsidRPr="005263C6" w:rsidRDefault="00302D79" w:rsidP="004A1638">
      <w:pPr>
        <w:spacing w:line="23" w:lineRule="atLeast"/>
        <w:rPr>
          <w:lang w:val="pl-PL"/>
        </w:rPr>
      </w:pPr>
    </w:p>
    <w:p w14:paraId="0B503B2D" w14:textId="1C7D3D46" w:rsidR="00035248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ab/>
      </w:r>
    </w:p>
    <w:p w14:paraId="753F7F74" w14:textId="3F7DD863" w:rsidR="00776369" w:rsidRPr="005263C6" w:rsidRDefault="00035248" w:rsidP="004A1638">
      <w:pPr>
        <w:spacing w:line="23" w:lineRule="atLeast"/>
        <w:ind w:left="4950" w:firstLine="90"/>
        <w:rPr>
          <w:lang w:val="pl-PL"/>
        </w:rPr>
      </w:pPr>
      <w:r w:rsidRPr="005263C6">
        <w:rPr>
          <w:lang w:val="pl-PL"/>
        </w:rPr>
        <w:t>…………………………………………</w:t>
      </w:r>
    </w:p>
    <w:p w14:paraId="1D6738BA" w14:textId="24E15F2A" w:rsidR="00302D79" w:rsidRPr="005263C6" w:rsidRDefault="00035248" w:rsidP="004A1638">
      <w:pPr>
        <w:spacing w:line="23" w:lineRule="atLeast"/>
        <w:ind w:left="5670" w:firstLine="567"/>
        <w:rPr>
          <w:i/>
          <w:lang w:val="pl-PL"/>
        </w:rPr>
      </w:pPr>
      <w:r w:rsidRPr="005263C6">
        <w:rPr>
          <w:i/>
          <w:lang w:val="pl-PL"/>
        </w:rPr>
        <w:t>(podpis)</w:t>
      </w:r>
    </w:p>
    <w:p w14:paraId="750C8627" w14:textId="5D11A640" w:rsidR="00002F9B" w:rsidRPr="005263C6" w:rsidRDefault="00002F9B" w:rsidP="004A1638">
      <w:pPr>
        <w:spacing w:line="23" w:lineRule="atLeast"/>
        <w:ind w:left="5670" w:firstLine="567"/>
        <w:rPr>
          <w:i/>
          <w:lang w:val="pl-PL"/>
        </w:rPr>
      </w:pPr>
    </w:p>
    <w:p w14:paraId="0923D8CB" w14:textId="4D6E665B" w:rsidR="00002F9B" w:rsidRPr="005263C6" w:rsidRDefault="00002F9B" w:rsidP="004A1638">
      <w:pPr>
        <w:spacing w:line="23" w:lineRule="atLeast"/>
        <w:ind w:left="5670" w:firstLine="567"/>
        <w:rPr>
          <w:i/>
          <w:lang w:val="pl-PL"/>
        </w:rPr>
      </w:pPr>
    </w:p>
    <w:p w14:paraId="1F59964A" w14:textId="3A79A023" w:rsidR="00002F9B" w:rsidRPr="005263C6" w:rsidRDefault="00002F9B" w:rsidP="004A1638">
      <w:pPr>
        <w:spacing w:line="23" w:lineRule="atLeast"/>
        <w:ind w:left="5670" w:firstLine="567"/>
        <w:rPr>
          <w:i/>
          <w:lang w:val="pl-PL"/>
        </w:rPr>
      </w:pPr>
    </w:p>
    <w:p w14:paraId="6701369B" w14:textId="696A9212" w:rsidR="00002F9B" w:rsidRPr="005263C6" w:rsidRDefault="00002F9B" w:rsidP="004A1638">
      <w:pPr>
        <w:spacing w:line="23" w:lineRule="atLeast"/>
        <w:ind w:left="5670" w:firstLine="567"/>
        <w:rPr>
          <w:i/>
          <w:lang w:val="pl-PL"/>
        </w:rPr>
      </w:pPr>
    </w:p>
    <w:p w14:paraId="3872BBFE" w14:textId="77777777" w:rsidR="00002F9B" w:rsidRPr="005263C6" w:rsidRDefault="00002F9B" w:rsidP="004A1638">
      <w:pPr>
        <w:spacing w:line="23" w:lineRule="atLeast"/>
        <w:ind w:left="5670" w:firstLine="567"/>
        <w:rPr>
          <w:i/>
          <w:lang w:val="pl-PL"/>
        </w:rPr>
      </w:pPr>
    </w:p>
    <w:p w14:paraId="12542DC6" w14:textId="77777777" w:rsidR="00302D79" w:rsidRPr="005263C6" w:rsidRDefault="00302D79" w:rsidP="004A1638">
      <w:pPr>
        <w:spacing w:line="23" w:lineRule="atLeast"/>
        <w:ind w:left="5670" w:firstLine="567"/>
        <w:rPr>
          <w:i/>
          <w:lang w:val="pl-PL"/>
        </w:rPr>
      </w:pPr>
    </w:p>
    <w:p w14:paraId="0166784C" w14:textId="77777777" w:rsidR="00035248" w:rsidRPr="005263C6" w:rsidRDefault="00035248" w:rsidP="004A1638">
      <w:pPr>
        <w:shd w:val="clear" w:color="auto" w:fill="BFBFBF"/>
        <w:spacing w:line="23" w:lineRule="atLeast"/>
        <w:rPr>
          <w:b/>
          <w:lang w:val="pl-PL"/>
        </w:rPr>
      </w:pPr>
      <w:r w:rsidRPr="005263C6">
        <w:rPr>
          <w:b/>
          <w:lang w:val="pl-PL"/>
        </w:rPr>
        <w:t>OŚWIADCZENIE DOTYCZĄCE PODANYCH INFORMACJI:</w:t>
      </w:r>
    </w:p>
    <w:p w14:paraId="53219ADB" w14:textId="77777777" w:rsidR="00035248" w:rsidRPr="005263C6" w:rsidRDefault="00035248" w:rsidP="004A1638">
      <w:pPr>
        <w:spacing w:line="23" w:lineRule="atLeast"/>
        <w:rPr>
          <w:lang w:val="pl-PL"/>
        </w:rPr>
      </w:pPr>
    </w:p>
    <w:p w14:paraId="4B3E9395" w14:textId="77777777" w:rsidR="00035248" w:rsidRPr="005263C6" w:rsidRDefault="00035248" w:rsidP="004A1638">
      <w:pPr>
        <w:spacing w:line="23" w:lineRule="atLeast"/>
        <w:jc w:val="both"/>
        <w:rPr>
          <w:lang w:val="pl-PL"/>
        </w:rPr>
      </w:pPr>
      <w:r w:rsidRPr="005263C6">
        <w:rPr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B0A022" w14:textId="77777777" w:rsidR="00035248" w:rsidRPr="005263C6" w:rsidRDefault="00035248" w:rsidP="004A1638">
      <w:pPr>
        <w:spacing w:line="23" w:lineRule="atLeast"/>
        <w:rPr>
          <w:lang w:val="pl-PL"/>
        </w:rPr>
      </w:pPr>
    </w:p>
    <w:p w14:paraId="24FC0C7F" w14:textId="77777777" w:rsidR="00035248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 xml:space="preserve">…………….……. </w:t>
      </w:r>
      <w:r w:rsidRPr="005263C6">
        <w:rPr>
          <w:i/>
          <w:lang w:val="pl-PL"/>
        </w:rPr>
        <w:t xml:space="preserve">(miejscowość), </w:t>
      </w:r>
      <w:r w:rsidRPr="005263C6">
        <w:rPr>
          <w:lang w:val="pl-PL"/>
        </w:rPr>
        <w:t>dnia …………………. r.</w:t>
      </w:r>
    </w:p>
    <w:p w14:paraId="74783D4C" w14:textId="77777777" w:rsidR="00035248" w:rsidRPr="005263C6" w:rsidRDefault="00035248" w:rsidP="004A1638">
      <w:pPr>
        <w:spacing w:line="23" w:lineRule="atLeast"/>
        <w:rPr>
          <w:lang w:val="pl-PL"/>
        </w:rPr>
      </w:pPr>
    </w:p>
    <w:p w14:paraId="43D492A8" w14:textId="77777777" w:rsidR="00035248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  <w:t>…………………………………………</w:t>
      </w:r>
    </w:p>
    <w:p w14:paraId="4D0B0F39" w14:textId="77777777" w:rsidR="00035248" w:rsidRPr="005263C6" w:rsidRDefault="00035248" w:rsidP="004A1638">
      <w:pPr>
        <w:spacing w:line="23" w:lineRule="atLeast"/>
        <w:ind w:left="5670" w:firstLine="567"/>
        <w:rPr>
          <w:i/>
          <w:lang w:val="pl-PL"/>
        </w:rPr>
      </w:pPr>
      <w:r w:rsidRPr="005263C6">
        <w:rPr>
          <w:i/>
          <w:lang w:val="pl-PL"/>
        </w:rPr>
        <w:t>(podpis)</w:t>
      </w:r>
    </w:p>
    <w:p w14:paraId="3C53CF87" w14:textId="77777777" w:rsidR="00F009F3" w:rsidRPr="005263C6" w:rsidRDefault="00F009F3" w:rsidP="004A1638">
      <w:pPr>
        <w:suppressAutoHyphens/>
        <w:spacing w:line="23" w:lineRule="atLeast"/>
        <w:jc w:val="right"/>
        <w:rPr>
          <w:b/>
          <w:lang w:val="pl-PL" w:eastAsia="ar-SA"/>
        </w:rPr>
      </w:pPr>
    </w:p>
    <w:p w14:paraId="764D555E" w14:textId="77777777" w:rsidR="00F009F3" w:rsidRPr="005263C6" w:rsidRDefault="00F009F3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0FD0E37F" w14:textId="77777777" w:rsidR="00F009F3" w:rsidRPr="005263C6" w:rsidRDefault="00F009F3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BB44BC9" w14:textId="77777777" w:rsidR="00F009F3" w:rsidRPr="005263C6" w:rsidRDefault="00F009F3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ECC5741" w14:textId="69D70F20" w:rsidR="00F009F3" w:rsidRPr="005263C6" w:rsidRDefault="00F009F3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A6C3349" w14:textId="5AAF90F2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C5885A8" w14:textId="4C6487E9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47BED3AE" w14:textId="2AAD21A4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4EF068FE" w14:textId="5817C662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3227160" w14:textId="702A21E7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B6384DF" w14:textId="3D745A19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33B13AD0" w14:textId="056FEC74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31CEC40E" w14:textId="3B400EFC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38BBCE7" w14:textId="2A083AC3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8C31E03" w14:textId="36D0C386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01E9C1DA" w14:textId="511470BC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835B829" w14:textId="00B42834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A7714FB" w14:textId="109C1F94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0743660" w14:textId="0A0031E2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44866E9D" w14:textId="4C77BFF5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90BFA70" w14:textId="398E475C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2545D7B" w14:textId="0191E66B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5415B21" w14:textId="5E92092A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37688BF" w14:textId="6DE7F904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7491219" w14:textId="388577F9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3584AEB" w14:textId="44B1B185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6FF420B1" w14:textId="025DC025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61A10BE1" w14:textId="1F331F64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07480996" w14:textId="73D50E5A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4F9479B9" w14:textId="2E546CBB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7DC0BE2" w14:textId="6531796A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360BB758" w14:textId="20CB7C65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396FE8B0" w14:textId="0F7F672C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5A5B590" w14:textId="7F2D70D4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0D4E8422" w14:textId="71D3C183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63B3C4A2" w14:textId="7D165D4E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E066575" w14:textId="0BFA9E35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8942050" w14:textId="0078A33D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F1B1C20" w14:textId="39A466C8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307D51A" w14:textId="682E0A74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4953F3DC" w14:textId="0DB3158C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A4E443F" w14:textId="08CE00A9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61FC1315" w14:textId="6CFD710E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1E70611" w14:textId="2BD316EB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C230ED6" w14:textId="00F1D193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8019B37" w14:textId="141F5AA0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1E47230" w14:textId="7C9AA32E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3730968" w14:textId="7D434FEF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A5E6C5A" w14:textId="0741F61E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088B812B" w14:textId="0448E1BB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E717C4A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7080"/>
        <w:rPr>
          <w:rFonts w:eastAsia="Times New Roman"/>
          <w:b/>
          <w:bCs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Cs/>
          <w:bdr w:val="none" w:sz="0" w:space="0" w:color="auto"/>
          <w:lang w:val="pl-PL" w:eastAsia="ar-SA"/>
        </w:rPr>
        <w:t>Załącznik nr 2A do SWZ</w:t>
      </w:r>
    </w:p>
    <w:p w14:paraId="62BA240F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7080"/>
        <w:rPr>
          <w:rFonts w:eastAsia="Times New Roman"/>
          <w:b/>
          <w:bCs/>
          <w:bdr w:val="none" w:sz="0" w:space="0" w:color="auto"/>
          <w:lang w:val="pl-PL" w:eastAsia="ar-SA"/>
        </w:rPr>
      </w:pPr>
    </w:p>
    <w:p w14:paraId="1A0632FC" w14:textId="7314F030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7080"/>
        <w:rPr>
          <w:rFonts w:eastAsia="Times New Roman"/>
          <w:b/>
          <w:bCs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Cs/>
          <w:bdr w:val="none" w:sz="0" w:space="0" w:color="auto"/>
          <w:lang w:val="pl-PL" w:eastAsia="ar-SA"/>
        </w:rPr>
        <w:t>NS: ZP.271.</w:t>
      </w:r>
      <w:r w:rsidR="00735889">
        <w:rPr>
          <w:rFonts w:eastAsia="Times New Roman"/>
          <w:b/>
          <w:bCs/>
          <w:bdr w:val="none" w:sz="0" w:space="0" w:color="auto"/>
          <w:lang w:val="pl-PL" w:eastAsia="ar-SA"/>
        </w:rPr>
        <w:t>2</w:t>
      </w:r>
      <w:r w:rsidR="00A106B1">
        <w:rPr>
          <w:rFonts w:eastAsia="Times New Roman"/>
          <w:b/>
          <w:bCs/>
          <w:bdr w:val="none" w:sz="0" w:space="0" w:color="auto"/>
          <w:lang w:val="pl-PL" w:eastAsia="ar-SA"/>
        </w:rPr>
        <w:t>.202</w:t>
      </w:r>
      <w:r w:rsidR="00735889">
        <w:rPr>
          <w:rFonts w:eastAsia="Times New Roman"/>
          <w:b/>
          <w:bCs/>
          <w:bdr w:val="none" w:sz="0" w:space="0" w:color="auto"/>
          <w:lang w:val="pl-PL" w:eastAsia="ar-SA"/>
        </w:rPr>
        <w:t>5</w:t>
      </w:r>
    </w:p>
    <w:p w14:paraId="7ADEB7B9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center"/>
        <w:rPr>
          <w:rFonts w:eastAsia="Times New Roman"/>
          <w:bCs/>
          <w:bdr w:val="none" w:sz="0" w:space="0" w:color="auto"/>
          <w:lang w:val="pl-PL" w:eastAsia="ar-SA"/>
        </w:rPr>
      </w:pPr>
    </w:p>
    <w:p w14:paraId="4D3B2DAA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center"/>
        <w:rPr>
          <w:rFonts w:eastAsia="Times New Roman"/>
          <w:bCs/>
          <w:bdr w:val="none" w:sz="0" w:space="0" w:color="auto"/>
          <w:lang w:val="pl-PL" w:eastAsia="ar-SA"/>
        </w:rPr>
      </w:pPr>
    </w:p>
    <w:p w14:paraId="7253BD87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center"/>
        <w:rPr>
          <w:rFonts w:eastAsia="Times New Roman"/>
          <w:bCs/>
          <w:bdr w:val="none" w:sz="0" w:space="0" w:color="auto"/>
          <w:lang w:val="pl-PL" w:eastAsia="ar-SA"/>
        </w:rPr>
      </w:pPr>
    </w:p>
    <w:p w14:paraId="119ADE08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center"/>
        <w:rPr>
          <w:rFonts w:eastAsia="Times New Roman"/>
          <w:b/>
          <w:bCs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Cs/>
          <w:bdr w:val="none" w:sz="0" w:space="0" w:color="auto"/>
          <w:lang w:val="pl-PL" w:eastAsia="ar-SA"/>
        </w:rPr>
        <w:t xml:space="preserve">OŚWIADCZENIE O NIEPODLEGANIU WYKLUCZENIU </w:t>
      </w:r>
    </w:p>
    <w:p w14:paraId="7D44814A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center"/>
        <w:rPr>
          <w:rFonts w:eastAsia="Times New Roman"/>
          <w:b/>
          <w:bCs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Cs/>
          <w:bdr w:val="none" w:sz="0" w:space="0" w:color="auto"/>
          <w:lang w:val="pl-PL" w:eastAsia="ar-SA"/>
        </w:rPr>
        <w:t>Wykonawcy/Wykonawcy wspólnie ubiegającego się o udzielenie zamówienia</w:t>
      </w:r>
    </w:p>
    <w:p w14:paraId="4820F06A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center"/>
        <w:rPr>
          <w:rFonts w:eastAsia="Times New Roman"/>
          <w:b/>
          <w:bCs/>
          <w:bdr w:val="none" w:sz="0" w:space="0" w:color="auto"/>
          <w:lang w:val="pl-PL" w:eastAsia="ar-SA"/>
        </w:rPr>
      </w:pPr>
    </w:p>
    <w:p w14:paraId="32B3E827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center"/>
        <w:rPr>
          <w:rFonts w:eastAsia="Times New Roman"/>
          <w:b/>
          <w:bCs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Cs/>
          <w:bdr w:val="none" w:sz="0" w:space="0" w:color="auto"/>
          <w:lang w:val="pl-PL" w:eastAsia="ar-SA"/>
        </w:rPr>
        <w:t>składane w zakresie art. 7 ust. 1 ustawy z dnia 13 kwietnia 2022 r. o szczególnych rozwiązaniach w zakresie przeciwdziałania wspieraniu agresji na Ukrainę oraz służących ochronie bezpieczeństwa narodowego (Dz. U. z 2022, poz. 835)</w:t>
      </w:r>
    </w:p>
    <w:p w14:paraId="3ADDEB3F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iCs/>
          <w:bdr w:val="none" w:sz="0" w:space="0" w:color="auto"/>
          <w:lang w:val="pl-PL" w:eastAsia="ar-SA"/>
        </w:rPr>
      </w:pPr>
    </w:p>
    <w:p w14:paraId="6E96A9E0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iCs/>
          <w:bdr w:val="none" w:sz="0" w:space="0" w:color="auto"/>
          <w:lang w:val="pl-PL" w:eastAsia="ar-SA"/>
        </w:rPr>
      </w:pPr>
    </w:p>
    <w:p w14:paraId="24FFD5FC" w14:textId="5A64A515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dr w:val="none" w:sz="0" w:space="0" w:color="auto"/>
          <w:lang w:val="pl-PL" w:eastAsia="ar-SA"/>
        </w:rPr>
        <w:t>..................</w:t>
      </w:r>
      <w:r w:rsidR="00A106B1">
        <w:rPr>
          <w:rFonts w:eastAsia="Times New Roman"/>
          <w:b/>
          <w:bdr w:val="none" w:sz="0" w:space="0" w:color="auto"/>
          <w:lang w:val="pl-PL" w:eastAsia="ar-SA"/>
        </w:rPr>
        <w:t>..........</w:t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>..........................</w:t>
      </w:r>
    </w:p>
    <w:p w14:paraId="05C0F5B3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dr w:val="none" w:sz="0" w:space="0" w:color="auto"/>
          <w:lang w:val="pl-PL" w:eastAsia="ar-SA"/>
        </w:rPr>
        <w:t>…………………………..……....</w:t>
      </w:r>
    </w:p>
    <w:p w14:paraId="569E7CA3" w14:textId="2087B86F" w:rsidR="00726EF6" w:rsidRPr="005263C6" w:rsidRDefault="00A106B1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bdr w:val="none" w:sz="0" w:space="0" w:color="auto"/>
          <w:lang w:val="pl-PL" w:eastAsia="ar-SA"/>
        </w:rPr>
      </w:pPr>
      <w:r>
        <w:rPr>
          <w:rFonts w:eastAsia="Times New Roman"/>
          <w:b/>
          <w:bdr w:val="none" w:sz="0" w:space="0" w:color="auto"/>
          <w:lang w:val="pl-PL" w:eastAsia="ar-SA"/>
        </w:rPr>
        <w:t>…………………………….…….</w:t>
      </w:r>
    </w:p>
    <w:p w14:paraId="1920644A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eastAsia="Times New Roman"/>
          <w:bCs/>
          <w:iCs/>
          <w:bdr w:val="none" w:sz="0" w:space="0" w:color="auto"/>
          <w:lang w:val="pl-PL" w:eastAsia="ar-SA"/>
        </w:rPr>
      </w:pPr>
      <w:r w:rsidRPr="005263C6">
        <w:rPr>
          <w:rFonts w:eastAsia="Times New Roman"/>
          <w:bCs/>
          <w:iCs/>
          <w:bdr w:val="none" w:sz="0" w:space="0" w:color="auto"/>
          <w:lang w:val="pl-PL" w:eastAsia="ar-SA"/>
        </w:rPr>
        <w:t>(pełna nazwa/firma, adres Wykonawcy)</w:t>
      </w:r>
    </w:p>
    <w:p w14:paraId="0AB43404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dr w:val="none" w:sz="0" w:space="0" w:color="auto"/>
          <w:lang w:val="pl-PL" w:eastAsia="ar-SA"/>
        </w:rPr>
      </w:pPr>
    </w:p>
    <w:p w14:paraId="3E3C3BB8" w14:textId="6FBDF551" w:rsidR="00726EF6" w:rsidRPr="00735889" w:rsidRDefault="00252F3A" w:rsidP="00D70DF4">
      <w:pPr>
        <w:suppressAutoHyphens/>
        <w:spacing w:line="23" w:lineRule="atLeast"/>
        <w:jc w:val="both"/>
        <w:rPr>
          <w:rFonts w:eastAsia="Times New Roman"/>
          <w:b/>
          <w:iCs/>
          <w:bdr w:val="none" w:sz="0" w:space="0" w:color="auto"/>
          <w:lang w:eastAsia="pl-PL"/>
        </w:rPr>
      </w:pPr>
      <w:r w:rsidRPr="00735889">
        <w:rPr>
          <w:rFonts w:eastAsia="Times New Roman"/>
          <w:bdr w:val="none" w:sz="0" w:space="0" w:color="auto"/>
          <w:lang w:val="pl-PL" w:eastAsia="pl-PL"/>
        </w:rPr>
        <w:t xml:space="preserve">Ubiegając </w:t>
      </w:r>
      <w:r w:rsidR="00726EF6" w:rsidRPr="00735889">
        <w:rPr>
          <w:rFonts w:eastAsia="Times New Roman"/>
          <w:bdr w:val="none" w:sz="0" w:space="0" w:color="auto"/>
          <w:lang w:val="pl-PL" w:eastAsia="pl-PL"/>
        </w:rPr>
        <w:t xml:space="preserve">się o udzielenie zamówienia </w:t>
      </w:r>
      <w:r w:rsidR="00084458" w:rsidRPr="00735889">
        <w:rPr>
          <w:rFonts w:eastAsia="Times New Roman"/>
          <w:bdr w:val="none" w:sz="0" w:space="0" w:color="auto"/>
          <w:lang w:val="pl-PL" w:eastAsia="pl-PL"/>
        </w:rPr>
        <w:t xml:space="preserve">pn. </w:t>
      </w:r>
      <w:r w:rsidR="00874FEB" w:rsidRPr="00735889">
        <w:rPr>
          <w:rFonts w:eastAsia="Times New Roman"/>
          <w:b/>
          <w:bdr w:val="none" w:sz="0" w:space="0" w:color="auto"/>
          <w:lang w:val="pl-PL" w:eastAsia="pl-PL"/>
        </w:rPr>
        <w:t>„</w:t>
      </w:r>
      <w:r w:rsidR="00735889" w:rsidRPr="00735889">
        <w:rPr>
          <w:rFonts w:eastAsia="Times New Roman"/>
          <w:b/>
          <w:iCs/>
          <w:bdr w:val="none" w:sz="0" w:space="0" w:color="auto"/>
          <w:lang w:val="pl-PL" w:eastAsia="pl-PL"/>
        </w:rPr>
        <w:t>Termomodernizacja budynku świetlicy w Trzcinisku zarządzanej przez Żuławski Ośrodek Kultury i Sportu w Cedrach Wielkich</w:t>
      </w:r>
      <w:r w:rsidR="00874FEB" w:rsidRPr="00735889">
        <w:rPr>
          <w:rFonts w:eastAsia="Times New Roman"/>
          <w:b/>
          <w:bdr w:val="none" w:sz="0" w:space="0" w:color="auto"/>
          <w:lang w:val="pl-PL" w:eastAsia="pl-PL"/>
        </w:rPr>
        <w:t>”</w:t>
      </w:r>
      <w:r w:rsidR="00726EF6" w:rsidRPr="00735889">
        <w:rPr>
          <w:rFonts w:eastAsia="Times New Roman"/>
          <w:b/>
          <w:bdr w:val="none" w:sz="0" w:space="0" w:color="auto"/>
          <w:lang w:val="pl-PL" w:eastAsia="pl-PL"/>
        </w:rPr>
        <w:t xml:space="preserve">, </w:t>
      </w:r>
      <w:r w:rsidR="00726EF6" w:rsidRPr="00735889">
        <w:rPr>
          <w:rFonts w:eastAsia="Times New Roman"/>
          <w:bdr w:val="none" w:sz="0" w:space="0" w:color="auto"/>
          <w:lang w:val="pl-PL" w:eastAsia="pl-PL"/>
        </w:rPr>
        <w:t xml:space="preserve">oświadczam, że: </w:t>
      </w:r>
    </w:p>
    <w:p w14:paraId="27CBD983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Cs/>
          <w:bdr w:val="none" w:sz="0" w:space="0" w:color="auto"/>
          <w:lang w:val="pl-PL" w:eastAsia="ar-SA"/>
        </w:rPr>
      </w:pPr>
    </w:p>
    <w:p w14:paraId="52643DFF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240" w:line="300" w:lineRule="auto"/>
        <w:jc w:val="both"/>
        <w:rPr>
          <w:rFonts w:eastAsia="Times New Roman"/>
          <w:i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u w:val="single"/>
          <w:bdr w:val="none" w:sz="0" w:space="0" w:color="auto"/>
          <w:lang w:val="pl-PL" w:eastAsia="ar-SA"/>
        </w:rPr>
        <w:t xml:space="preserve">Podlegam/nie podlegam* </w:t>
      </w:r>
      <w:r w:rsidRPr="005263C6">
        <w:rPr>
          <w:rFonts w:eastAsia="Times New Roman"/>
          <w:u w:val="single"/>
          <w:bdr w:val="none" w:sz="0" w:space="0" w:color="auto"/>
          <w:lang w:val="pl-PL" w:eastAsia="ar-SA"/>
        </w:rPr>
        <w:t>wykluczeniu z postępowania na podstawie art. 7 ust. 1</w:t>
      </w:r>
      <w:r w:rsidRPr="005263C6">
        <w:rPr>
          <w:rFonts w:eastAsia="Times New Roman"/>
          <w:bdr w:val="none" w:sz="0" w:space="0" w:color="auto"/>
          <w:lang w:val="pl-PL" w:eastAsia="ar-SA"/>
        </w:rPr>
        <w:t xml:space="preserve"> ustawy z dnia 13 kwietnia   2022 r., o szczególnych rozwiązaniach w zakresie przeciwdziałania wspieraniu agresji na Ukrainę oraz służących ochronie bezpieczeństwa narodowego (Dz.U. z 2022, poz. 835).</w:t>
      </w:r>
    </w:p>
    <w:p w14:paraId="6AAB3D72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center"/>
        <w:rPr>
          <w:rFonts w:eastAsia="Times New Roman"/>
          <w:b/>
          <w:u w:val="single"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u w:val="single"/>
          <w:bdr w:val="none" w:sz="0" w:space="0" w:color="auto"/>
          <w:lang w:val="pl-PL" w:eastAsia="ar-SA"/>
        </w:rPr>
        <w:t>OŚWIADCZENIE DOTYCZĄCE PODANYCH INFORMACJI</w:t>
      </w:r>
    </w:p>
    <w:p w14:paraId="46612823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u w:val="single"/>
          <w:bdr w:val="none" w:sz="0" w:space="0" w:color="auto"/>
          <w:lang w:val="pl-PL" w:eastAsia="ar-SA"/>
        </w:rPr>
      </w:pPr>
    </w:p>
    <w:p w14:paraId="184DABDF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dr w:val="none" w:sz="0" w:space="0" w:color="auto"/>
          <w:lang w:val="pl-PL" w:eastAsia="ar-SA"/>
        </w:rPr>
      </w:pPr>
      <w:r w:rsidRPr="005263C6">
        <w:rPr>
          <w:rFonts w:eastAsia="Times New Roman"/>
          <w:bdr w:val="none" w:sz="0" w:space="0" w:color="auto"/>
          <w:lang w:val="pl-PL" w:eastAsia="ar-SA"/>
        </w:rPr>
        <w:t>Oświadczam, że wszystkie informacje podane w powyższym oświadczeniu są zgodne z prawdą oraz zostały przedstawione z pełną świadomością konsekwencji wprowadzenia Zamawiającego w błąd przy przedstawianiu tych informacji.</w:t>
      </w:r>
    </w:p>
    <w:p w14:paraId="76C745BA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dr w:val="none" w:sz="0" w:space="0" w:color="auto"/>
          <w:lang w:val="pl-PL" w:eastAsia="ar-SA"/>
        </w:rPr>
      </w:pPr>
    </w:p>
    <w:p w14:paraId="55CAE7DB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dr w:val="none" w:sz="0" w:space="0" w:color="auto"/>
          <w:lang w:val="pl-PL" w:eastAsia="ar-SA"/>
        </w:rPr>
      </w:pPr>
    </w:p>
    <w:p w14:paraId="642D9CFD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u w:val="single"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u w:val="single"/>
          <w:bdr w:val="none" w:sz="0" w:space="0" w:color="auto"/>
          <w:lang w:val="pl-PL" w:eastAsia="ar-SA"/>
        </w:rPr>
        <w:t>UWAGA:</w:t>
      </w:r>
    </w:p>
    <w:p w14:paraId="44EC8D59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dr w:val="none" w:sz="0" w:space="0" w:color="auto"/>
          <w:lang w:val="pl-PL" w:eastAsia="ar-SA"/>
        </w:rPr>
        <w:t>* Niepotrzebne skreślić</w:t>
      </w:r>
    </w:p>
    <w:p w14:paraId="41F75757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i/>
          <w:bdr w:val="none" w:sz="0" w:space="0" w:color="auto"/>
          <w:lang w:val="pl-PL" w:eastAsia="ar-SA"/>
        </w:rPr>
      </w:pPr>
      <w:r w:rsidRPr="005263C6">
        <w:rPr>
          <w:rFonts w:eastAsia="Times New Roman"/>
          <w:bCs/>
          <w:i/>
          <w:bdr w:val="none" w:sz="0" w:space="0" w:color="auto"/>
          <w:lang w:val="pl-PL" w:eastAsia="ar-SA"/>
        </w:rPr>
        <w:t>Oświadczenie składa się wraz z ofertą.</w:t>
      </w:r>
    </w:p>
    <w:p w14:paraId="48DE6D70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i/>
          <w:bdr w:val="none" w:sz="0" w:space="0" w:color="auto"/>
          <w:lang w:val="pl-PL" w:eastAsia="ar-SA"/>
        </w:rPr>
      </w:pPr>
      <w:r w:rsidRPr="005263C6">
        <w:rPr>
          <w:rFonts w:eastAsia="Times New Roman"/>
          <w:i/>
          <w:bdr w:val="none" w:sz="0" w:space="0" w:color="auto"/>
          <w:lang w:val="pl-PL" w:eastAsia="ar-SA"/>
        </w:rPr>
        <w:t xml:space="preserve">w przypadku Wykonawców wspólnie ubiegających się o zamówienie, tj. Konsorcjum lub spółki cywilnej, oświadczenie składa oddzielnie w swoim imieniu </w:t>
      </w:r>
      <w:r w:rsidRPr="005263C6">
        <w:rPr>
          <w:rFonts w:eastAsia="Times New Roman"/>
          <w:i/>
          <w:u w:val="single"/>
          <w:bdr w:val="none" w:sz="0" w:space="0" w:color="auto"/>
          <w:lang w:val="pl-PL" w:eastAsia="ar-SA"/>
        </w:rPr>
        <w:t xml:space="preserve">każdy </w:t>
      </w:r>
      <w:r w:rsidRPr="005263C6">
        <w:rPr>
          <w:rFonts w:eastAsia="Times New Roman"/>
          <w:i/>
          <w:bdr w:val="none" w:sz="0" w:space="0" w:color="auto"/>
          <w:lang w:val="pl-PL" w:eastAsia="ar-SA"/>
        </w:rPr>
        <w:t xml:space="preserve">członek konsorcjum lub </w:t>
      </w:r>
      <w:r w:rsidRPr="005263C6">
        <w:rPr>
          <w:rFonts w:eastAsia="Times New Roman"/>
          <w:i/>
          <w:u w:val="single"/>
          <w:bdr w:val="none" w:sz="0" w:space="0" w:color="auto"/>
          <w:lang w:val="pl-PL" w:eastAsia="ar-SA"/>
        </w:rPr>
        <w:t>każd</w:t>
      </w:r>
      <w:r w:rsidRPr="005263C6">
        <w:rPr>
          <w:rFonts w:eastAsia="Times New Roman"/>
          <w:i/>
          <w:bdr w:val="none" w:sz="0" w:space="0" w:color="auto"/>
          <w:lang w:val="pl-PL" w:eastAsia="ar-SA"/>
        </w:rPr>
        <w:t>y wspólnik spółki cywilnej.</w:t>
      </w:r>
    </w:p>
    <w:p w14:paraId="18192A72" w14:textId="77777777" w:rsidR="00726EF6" w:rsidRPr="005263C6" w:rsidRDefault="00726EF6" w:rsidP="00726EF6">
      <w:pPr>
        <w:suppressAutoHyphens/>
        <w:spacing w:line="23" w:lineRule="atLeast"/>
        <w:rPr>
          <w:b/>
          <w:lang w:val="pl-PL" w:eastAsia="ar-SA"/>
        </w:rPr>
      </w:pPr>
    </w:p>
    <w:p w14:paraId="187E1934" w14:textId="77777777" w:rsidR="00726EF6" w:rsidRPr="005263C6" w:rsidRDefault="00726EF6" w:rsidP="00726EF6">
      <w:pPr>
        <w:suppressAutoHyphens/>
        <w:spacing w:line="23" w:lineRule="atLeast"/>
        <w:rPr>
          <w:b/>
          <w:lang w:val="pl-PL" w:eastAsia="ar-SA"/>
        </w:rPr>
      </w:pPr>
    </w:p>
    <w:p w14:paraId="3899A5CD" w14:textId="77777777" w:rsidR="00726EF6" w:rsidRPr="005263C6" w:rsidRDefault="00726EF6" w:rsidP="00726EF6">
      <w:pPr>
        <w:suppressAutoHyphens/>
        <w:spacing w:line="23" w:lineRule="atLeast"/>
        <w:rPr>
          <w:b/>
          <w:lang w:val="pl-PL" w:eastAsia="ar-SA"/>
        </w:rPr>
      </w:pPr>
    </w:p>
    <w:p w14:paraId="797A6F01" w14:textId="77777777" w:rsidR="00726EF6" w:rsidRPr="005263C6" w:rsidRDefault="00726EF6" w:rsidP="00726EF6">
      <w:pPr>
        <w:suppressAutoHyphens/>
        <w:spacing w:line="23" w:lineRule="atLeast"/>
        <w:rPr>
          <w:b/>
          <w:lang w:val="pl-PL" w:eastAsia="ar-SA"/>
        </w:rPr>
      </w:pPr>
    </w:p>
    <w:p w14:paraId="690168C8" w14:textId="77777777" w:rsidR="00726EF6" w:rsidRPr="005263C6" w:rsidRDefault="00726EF6" w:rsidP="00726EF6">
      <w:pPr>
        <w:suppressAutoHyphens/>
        <w:spacing w:line="23" w:lineRule="atLeast"/>
        <w:rPr>
          <w:b/>
          <w:lang w:val="pl-PL" w:eastAsia="ar-SA"/>
        </w:rPr>
      </w:pPr>
    </w:p>
    <w:p w14:paraId="761D9E63" w14:textId="77777777" w:rsidR="00726EF6" w:rsidRPr="005263C6" w:rsidRDefault="00726EF6" w:rsidP="00726EF6">
      <w:pPr>
        <w:suppressAutoHyphens/>
        <w:spacing w:line="23" w:lineRule="atLeast"/>
        <w:rPr>
          <w:b/>
          <w:lang w:val="pl-PL" w:eastAsia="ar-SA"/>
        </w:rPr>
      </w:pPr>
    </w:p>
    <w:p w14:paraId="69524515" w14:textId="77777777" w:rsidR="00726EF6" w:rsidRPr="005263C6" w:rsidRDefault="00726EF6" w:rsidP="00726EF6">
      <w:pPr>
        <w:suppressAutoHyphens/>
        <w:spacing w:line="23" w:lineRule="atLeast"/>
        <w:rPr>
          <w:b/>
          <w:lang w:val="pl-PL" w:eastAsia="ar-SA"/>
        </w:rPr>
      </w:pPr>
    </w:p>
    <w:p w14:paraId="1431200E" w14:textId="77777777" w:rsidR="00726EF6" w:rsidRPr="005263C6" w:rsidRDefault="00726EF6" w:rsidP="00726EF6">
      <w:pPr>
        <w:suppressAutoHyphens/>
        <w:spacing w:line="23" w:lineRule="atLeast"/>
        <w:rPr>
          <w:b/>
          <w:lang w:val="pl-PL" w:eastAsia="ar-SA"/>
        </w:rPr>
      </w:pPr>
    </w:p>
    <w:p w14:paraId="7B0864CC" w14:textId="411C1C93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6E810CA4" w14:textId="3B85444E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029A2CCC" w14:textId="75B989C5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69E73842" w14:textId="0F03882B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566CAC1" w14:textId="7844B44A" w:rsidR="00422FC0" w:rsidRPr="005263C6" w:rsidRDefault="00422FC0" w:rsidP="004A1638">
      <w:pPr>
        <w:tabs>
          <w:tab w:val="left" w:pos="2820"/>
        </w:tabs>
        <w:suppressAutoHyphens/>
        <w:spacing w:line="23" w:lineRule="atLeast"/>
        <w:rPr>
          <w:rFonts w:eastAsia="Times New Roman"/>
          <w:b/>
          <w:bdr w:val="none" w:sz="0" w:space="0" w:color="auto"/>
          <w:lang w:val="pl-PL" w:eastAsia="ar-SA"/>
        </w:rPr>
      </w:pPr>
      <w:r w:rsidRPr="005263C6">
        <w:rPr>
          <w:lang w:val="pl-PL" w:eastAsia="ar-SA"/>
        </w:rPr>
        <w:tab/>
      </w:r>
      <w:r w:rsidRPr="005263C6">
        <w:rPr>
          <w:lang w:val="pl-PL" w:eastAsia="ar-SA"/>
        </w:rPr>
        <w:tab/>
      </w:r>
      <w:r w:rsidRPr="005263C6">
        <w:rPr>
          <w:lang w:val="pl-PL" w:eastAsia="ar-SA"/>
        </w:rPr>
        <w:tab/>
      </w:r>
      <w:r w:rsidRPr="005263C6">
        <w:rPr>
          <w:lang w:val="pl-PL" w:eastAsia="ar-SA"/>
        </w:rPr>
        <w:tab/>
      </w:r>
      <w:r w:rsidRPr="005263C6">
        <w:rPr>
          <w:lang w:val="pl-PL" w:eastAsia="ar-SA"/>
        </w:rPr>
        <w:tab/>
      </w:r>
      <w:r w:rsidR="00726EF6" w:rsidRPr="005263C6">
        <w:rPr>
          <w:lang w:val="pl-PL" w:eastAsia="ar-SA"/>
        </w:rPr>
        <w:tab/>
      </w:r>
      <w:r w:rsidRPr="005263C6">
        <w:rPr>
          <w:lang w:val="pl-PL" w:eastAsia="ar-SA"/>
        </w:rPr>
        <w:tab/>
      </w:r>
      <w:r w:rsidRPr="005263C6">
        <w:rPr>
          <w:lang w:val="pl-PL" w:eastAsia="ar-SA"/>
        </w:rPr>
        <w:tab/>
      </w:r>
      <w:r w:rsidRPr="005263C6">
        <w:rPr>
          <w:b/>
          <w:bCs/>
          <w:lang w:val="pl-PL" w:eastAsia="ar-SA"/>
        </w:rPr>
        <w:t>Z</w:t>
      </w:r>
      <w:r w:rsidRPr="005263C6">
        <w:rPr>
          <w:rFonts w:eastAsia="Times New Roman"/>
          <w:b/>
          <w:bCs/>
          <w:bdr w:val="none" w:sz="0" w:space="0" w:color="auto"/>
          <w:lang w:val="pl-PL" w:eastAsia="ar-SA"/>
        </w:rPr>
        <w:t>a</w:t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>łącznik nr 3 do SWZ</w:t>
      </w:r>
    </w:p>
    <w:p w14:paraId="237CFC45" w14:textId="2FF02178" w:rsidR="00422FC0" w:rsidRPr="005263C6" w:rsidRDefault="00422FC0" w:rsidP="004A1638">
      <w:pPr>
        <w:tabs>
          <w:tab w:val="left" w:pos="2820"/>
        </w:tabs>
        <w:suppressAutoHyphens/>
        <w:spacing w:line="23" w:lineRule="atLeast"/>
        <w:rPr>
          <w:rFonts w:eastAsia="Times New Roman"/>
          <w:b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dr w:val="none" w:sz="0" w:space="0" w:color="auto"/>
          <w:lang w:val="pl-PL" w:eastAsia="ar-SA"/>
        </w:rPr>
        <w:tab/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ab/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ab/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ab/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ab/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ab/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ab/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ab/>
        <w:t>NS: ZP.271.</w:t>
      </w:r>
      <w:r w:rsidR="00735889">
        <w:rPr>
          <w:rFonts w:eastAsia="Times New Roman"/>
          <w:b/>
          <w:bdr w:val="none" w:sz="0" w:space="0" w:color="auto"/>
          <w:lang w:val="pl-PL" w:eastAsia="ar-SA"/>
        </w:rPr>
        <w:t xml:space="preserve"> </w:t>
      </w:r>
      <w:r w:rsidR="00874FEB">
        <w:rPr>
          <w:rFonts w:eastAsia="Times New Roman"/>
          <w:b/>
          <w:bdr w:val="none" w:sz="0" w:space="0" w:color="auto"/>
          <w:lang w:val="pl-PL" w:eastAsia="ar-SA"/>
        </w:rPr>
        <w:t>2</w:t>
      </w:r>
      <w:r w:rsidR="00A106B1">
        <w:rPr>
          <w:rFonts w:eastAsia="Times New Roman"/>
          <w:b/>
          <w:bdr w:val="none" w:sz="0" w:space="0" w:color="auto"/>
          <w:lang w:val="pl-PL" w:eastAsia="ar-SA"/>
        </w:rPr>
        <w:t>.202</w:t>
      </w:r>
      <w:r w:rsidR="00735889">
        <w:rPr>
          <w:rFonts w:eastAsia="Times New Roman"/>
          <w:b/>
          <w:bdr w:val="none" w:sz="0" w:space="0" w:color="auto"/>
          <w:lang w:val="pl-PL" w:eastAsia="ar-SA"/>
        </w:rPr>
        <w:t>5</w:t>
      </w:r>
    </w:p>
    <w:p w14:paraId="3B3D9D6E" w14:textId="45CD4EC4" w:rsidR="00422FC0" w:rsidRPr="005263C6" w:rsidRDefault="00422FC0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0538BD1" w14:textId="5027D03A" w:rsidR="00422FC0" w:rsidRPr="005263C6" w:rsidRDefault="00422FC0" w:rsidP="004A1638">
      <w:pPr>
        <w:suppressAutoHyphens/>
        <w:spacing w:line="23" w:lineRule="atLeast"/>
        <w:jc w:val="right"/>
        <w:rPr>
          <w:b/>
          <w:lang w:val="pl-PL" w:eastAsia="ar-SA"/>
        </w:rPr>
      </w:pPr>
    </w:p>
    <w:p w14:paraId="59695F9B" w14:textId="77777777" w:rsidR="001859D2" w:rsidRPr="005263C6" w:rsidRDefault="001859D2" w:rsidP="004A1638">
      <w:pPr>
        <w:suppressAutoHyphens/>
        <w:spacing w:line="23" w:lineRule="atLeast"/>
        <w:rPr>
          <w:b/>
        </w:rPr>
      </w:pPr>
      <w:r w:rsidRPr="005263C6">
        <w:rPr>
          <w:b/>
        </w:rPr>
        <w:t>Wykonawca:</w:t>
      </w:r>
    </w:p>
    <w:p w14:paraId="3A85A589" w14:textId="6B44DB5B" w:rsidR="001859D2" w:rsidRPr="005263C6" w:rsidRDefault="001859D2" w:rsidP="004A1638">
      <w:pPr>
        <w:suppressAutoHyphens/>
        <w:spacing w:line="23" w:lineRule="atLeast"/>
        <w:ind w:right="5954"/>
      </w:pPr>
      <w:r w:rsidRPr="005263C6">
        <w:t>………………………………………………………………………</w:t>
      </w:r>
      <w:r w:rsidR="00735889">
        <w:t>…………</w:t>
      </w:r>
      <w:r w:rsidRPr="005263C6">
        <w:t>………</w:t>
      </w:r>
    </w:p>
    <w:p w14:paraId="342C45A6" w14:textId="77777777" w:rsidR="001859D2" w:rsidRPr="005263C6" w:rsidRDefault="001859D2" w:rsidP="004A1638">
      <w:pPr>
        <w:suppressAutoHyphens/>
        <w:spacing w:line="23" w:lineRule="atLeast"/>
        <w:ind w:right="5953"/>
        <w:rPr>
          <w:i/>
        </w:rPr>
      </w:pPr>
      <w:r w:rsidRPr="005263C6">
        <w:rPr>
          <w:i/>
        </w:rPr>
        <w:t>(pełna nazwa/firma, adres, w zależności od podmiotu: NIP/PESEL, KRS/CEiDG)</w:t>
      </w:r>
    </w:p>
    <w:p w14:paraId="2178B2B8" w14:textId="77777777" w:rsidR="001859D2" w:rsidRPr="005263C6" w:rsidRDefault="001859D2" w:rsidP="004A1638">
      <w:pPr>
        <w:suppressAutoHyphens/>
        <w:spacing w:line="23" w:lineRule="atLeast"/>
        <w:rPr>
          <w:u w:val="single"/>
        </w:rPr>
      </w:pPr>
      <w:r w:rsidRPr="005263C6">
        <w:rPr>
          <w:u w:val="single"/>
        </w:rPr>
        <w:t>reprezentowany przez:</w:t>
      </w:r>
    </w:p>
    <w:p w14:paraId="2E6D0646" w14:textId="1B6647D2" w:rsidR="001859D2" w:rsidRPr="005263C6" w:rsidRDefault="001859D2" w:rsidP="004A1638">
      <w:pPr>
        <w:suppressAutoHyphens/>
        <w:spacing w:line="23" w:lineRule="atLeast"/>
        <w:ind w:right="5954"/>
      </w:pPr>
      <w:r w:rsidRPr="005263C6">
        <w:t>…………………………………………………………………………</w:t>
      </w:r>
      <w:r w:rsidR="00735889">
        <w:t>…………</w:t>
      </w:r>
      <w:r w:rsidRPr="005263C6">
        <w:t>……</w:t>
      </w:r>
    </w:p>
    <w:p w14:paraId="27968592" w14:textId="77777777" w:rsidR="001859D2" w:rsidRPr="005263C6" w:rsidRDefault="001859D2" w:rsidP="004A1638">
      <w:pPr>
        <w:suppressAutoHyphens/>
        <w:spacing w:line="23" w:lineRule="atLeast"/>
        <w:ind w:right="5953"/>
        <w:rPr>
          <w:i/>
        </w:rPr>
      </w:pPr>
      <w:r w:rsidRPr="005263C6">
        <w:rPr>
          <w:i/>
        </w:rPr>
        <w:t>(imię, nazwisko, stanowisko/podstawa do reprezentacji)</w:t>
      </w:r>
    </w:p>
    <w:p w14:paraId="548EF938" w14:textId="77777777" w:rsidR="001859D2" w:rsidRPr="005263C6" w:rsidRDefault="001859D2" w:rsidP="004A1638">
      <w:pPr>
        <w:spacing w:line="23" w:lineRule="atLeast"/>
      </w:pPr>
    </w:p>
    <w:p w14:paraId="0BFBC89E" w14:textId="77777777" w:rsidR="001859D2" w:rsidRPr="005263C6" w:rsidRDefault="001859D2" w:rsidP="004A1638">
      <w:pPr>
        <w:spacing w:line="23" w:lineRule="atLeast"/>
        <w:jc w:val="center"/>
        <w:rPr>
          <w:b/>
          <w:u w:val="single"/>
        </w:rPr>
      </w:pPr>
      <w:r w:rsidRPr="005263C6">
        <w:rPr>
          <w:b/>
          <w:u w:val="single"/>
        </w:rPr>
        <w:t xml:space="preserve">Oświadczenie wykonawcy </w:t>
      </w:r>
    </w:p>
    <w:p w14:paraId="554BFEC2" w14:textId="77777777" w:rsidR="001859D2" w:rsidRPr="005263C6" w:rsidRDefault="001859D2" w:rsidP="004A1638">
      <w:pPr>
        <w:spacing w:line="23" w:lineRule="atLeast"/>
        <w:jc w:val="center"/>
        <w:rPr>
          <w:b/>
        </w:rPr>
      </w:pPr>
      <w:r w:rsidRPr="005263C6">
        <w:rPr>
          <w:b/>
        </w:rPr>
        <w:t xml:space="preserve">składane na podstawie art. 125 ust. 1 ustawy z dnia 11 września 2019 r. </w:t>
      </w:r>
    </w:p>
    <w:p w14:paraId="3B5578CC" w14:textId="531CA58F" w:rsidR="00252F3A" w:rsidRDefault="001859D2" w:rsidP="00EF61A2">
      <w:pPr>
        <w:spacing w:line="23" w:lineRule="atLeast"/>
        <w:jc w:val="center"/>
        <w:rPr>
          <w:b/>
        </w:rPr>
      </w:pPr>
      <w:r w:rsidRPr="005263C6">
        <w:rPr>
          <w:b/>
        </w:rPr>
        <w:t xml:space="preserve"> Prawo zamówień publicznych (dalej jako: ustawa Pzp), </w:t>
      </w:r>
    </w:p>
    <w:p w14:paraId="0D085304" w14:textId="25562D7A" w:rsidR="00EF61A2" w:rsidRDefault="00EF61A2" w:rsidP="00EF61A2">
      <w:pPr>
        <w:spacing w:line="23" w:lineRule="atLeast"/>
        <w:jc w:val="center"/>
        <w:rPr>
          <w:b/>
        </w:rPr>
      </w:pPr>
    </w:p>
    <w:p w14:paraId="49130D82" w14:textId="125098BF" w:rsidR="001859D2" w:rsidRDefault="001859D2" w:rsidP="004A1638">
      <w:pPr>
        <w:spacing w:line="23" w:lineRule="atLeast"/>
        <w:jc w:val="center"/>
        <w:rPr>
          <w:b/>
          <w:u w:val="single"/>
        </w:rPr>
      </w:pPr>
      <w:r w:rsidRPr="005263C6">
        <w:rPr>
          <w:b/>
          <w:u w:val="single"/>
        </w:rPr>
        <w:t>DOTYCZĄCE SPEŁNIANIA WARUNKÓW UDZIAŁU W POSTĘPOWANIU</w:t>
      </w:r>
    </w:p>
    <w:p w14:paraId="39008CA9" w14:textId="77777777" w:rsidR="00A106B1" w:rsidRPr="005263C6" w:rsidRDefault="00A106B1" w:rsidP="004A1638">
      <w:pPr>
        <w:spacing w:line="23" w:lineRule="atLeast"/>
        <w:jc w:val="center"/>
        <w:rPr>
          <w:b/>
          <w:u w:val="single"/>
        </w:rPr>
      </w:pPr>
    </w:p>
    <w:p w14:paraId="65976402" w14:textId="6A79AB53" w:rsidR="001859D2" w:rsidRPr="00A106B1" w:rsidRDefault="001859D2" w:rsidP="00541737">
      <w:pPr>
        <w:suppressAutoHyphens/>
        <w:spacing w:line="23" w:lineRule="atLeast"/>
        <w:jc w:val="both"/>
        <w:rPr>
          <w:b/>
          <w:iCs/>
          <w:spacing w:val="-4"/>
          <w:u w:val="single"/>
          <w:lang w:val="pl-PL" w:eastAsia="ar-SA"/>
        </w:rPr>
      </w:pPr>
      <w:r w:rsidRPr="00A106B1">
        <w:t>Na potrzeby postępowania o udzielenie zamówienia publicznego pn</w:t>
      </w:r>
      <w:r w:rsidR="00EF61A2" w:rsidRPr="00A106B1">
        <w:t xml:space="preserve"> </w:t>
      </w:r>
      <w:r w:rsidR="00874FEB" w:rsidRPr="00874FEB">
        <w:rPr>
          <w:b/>
          <w:bCs/>
          <w:iCs/>
          <w:color w:val="000000"/>
        </w:rPr>
        <w:t>„</w:t>
      </w:r>
      <w:r w:rsidR="00735889" w:rsidRPr="00735889">
        <w:rPr>
          <w:b/>
          <w:bCs/>
          <w:iCs/>
          <w:color w:val="000000"/>
          <w:lang w:val="pl-PL"/>
        </w:rPr>
        <w:t>Termomodernizacja budynku świetlicy w Trzcinisku zarządzanej przez Żuławski Ośrodek Kultury i Sportu w Cedrach Wielkich</w:t>
      </w:r>
      <w:r w:rsidR="00084458">
        <w:rPr>
          <w:b/>
          <w:bCs/>
          <w:iCs/>
          <w:color w:val="000000"/>
        </w:rPr>
        <w:t>”</w:t>
      </w:r>
      <w:r w:rsidR="003E5497" w:rsidRPr="00A106B1">
        <w:rPr>
          <w:b/>
          <w:lang w:val="pl-PL" w:eastAsia="ar-SA"/>
        </w:rPr>
        <w:t>,</w:t>
      </w:r>
      <w:r w:rsidRPr="00A106B1">
        <w:t xml:space="preserve"> prowadzonego przez </w:t>
      </w:r>
      <w:r w:rsidR="00D70DF4" w:rsidRPr="00A106B1">
        <w:rPr>
          <w:b/>
          <w:bCs/>
        </w:rPr>
        <w:t>Gminę</w:t>
      </w:r>
      <w:r w:rsidR="0071440A" w:rsidRPr="00A106B1">
        <w:t xml:space="preserve"> </w:t>
      </w:r>
      <w:r w:rsidR="003E5497" w:rsidRPr="00A106B1">
        <w:rPr>
          <w:b/>
        </w:rPr>
        <w:t>Cedry Wielkie</w:t>
      </w:r>
      <w:r w:rsidRPr="00A106B1">
        <w:t>, oświadczam, co następuje:</w:t>
      </w:r>
    </w:p>
    <w:p w14:paraId="7BE49144" w14:textId="77777777" w:rsidR="001859D2" w:rsidRPr="005263C6" w:rsidRDefault="001859D2" w:rsidP="00541737">
      <w:pPr>
        <w:suppressAutoHyphens/>
        <w:spacing w:line="23" w:lineRule="atLeast"/>
        <w:contextualSpacing/>
        <w:jc w:val="both"/>
      </w:pPr>
    </w:p>
    <w:p w14:paraId="0AA5D72A" w14:textId="77777777" w:rsidR="001859D2" w:rsidRPr="005263C6" w:rsidRDefault="001859D2" w:rsidP="004A1638">
      <w:pPr>
        <w:shd w:val="clear" w:color="auto" w:fill="BFBFBF"/>
        <w:spacing w:line="23" w:lineRule="atLeast"/>
        <w:rPr>
          <w:b/>
        </w:rPr>
      </w:pPr>
      <w:r w:rsidRPr="005263C6">
        <w:rPr>
          <w:b/>
        </w:rPr>
        <w:t>INFORMACJA DOTYCZĄCA WYKONAWCY:</w:t>
      </w:r>
    </w:p>
    <w:p w14:paraId="173C2AAC" w14:textId="77777777" w:rsidR="001859D2" w:rsidRPr="005263C6" w:rsidRDefault="001859D2" w:rsidP="004A1638">
      <w:pPr>
        <w:spacing w:line="23" w:lineRule="atLeast"/>
      </w:pPr>
      <w:r w:rsidRPr="005263C6">
        <w:t>Oświadczam, że spełniam warunki udziału w postępowaniu określone przez Zamawiającego w  Specyfikacji Warunków Zamówienia w ust. IX</w:t>
      </w:r>
    </w:p>
    <w:p w14:paraId="7A3DB5BD" w14:textId="77777777" w:rsidR="001859D2" w:rsidRPr="005263C6" w:rsidRDefault="001859D2" w:rsidP="004A1638">
      <w:pPr>
        <w:spacing w:line="23" w:lineRule="atLeast"/>
      </w:pPr>
    </w:p>
    <w:p w14:paraId="2C7208C6" w14:textId="18AA9C34" w:rsidR="001859D2" w:rsidRPr="005263C6" w:rsidRDefault="001859D2" w:rsidP="004A1638">
      <w:pPr>
        <w:spacing w:line="23" w:lineRule="atLeast"/>
      </w:pPr>
      <w:r w:rsidRPr="005263C6">
        <w:t xml:space="preserve">…………….……. </w:t>
      </w:r>
      <w:r w:rsidRPr="005263C6">
        <w:rPr>
          <w:i/>
        </w:rPr>
        <w:t xml:space="preserve">(miejscowość), </w:t>
      </w:r>
      <w:r w:rsidRPr="005263C6">
        <w:t xml:space="preserve">dnia ………….……. r. </w:t>
      </w:r>
    </w:p>
    <w:p w14:paraId="46D2245F" w14:textId="7D05B475" w:rsidR="00002F9B" w:rsidRDefault="00002F9B" w:rsidP="004A1638">
      <w:pPr>
        <w:spacing w:line="23" w:lineRule="atLeast"/>
      </w:pPr>
    </w:p>
    <w:p w14:paraId="5EE8EECD" w14:textId="77777777" w:rsidR="00735889" w:rsidRPr="005263C6" w:rsidRDefault="00735889" w:rsidP="004A1638">
      <w:pPr>
        <w:spacing w:line="23" w:lineRule="atLeast"/>
      </w:pPr>
    </w:p>
    <w:p w14:paraId="2DC76A2C" w14:textId="34EAB6E9" w:rsidR="001859D2" w:rsidRPr="005263C6" w:rsidRDefault="001859D2" w:rsidP="004A1638">
      <w:pPr>
        <w:spacing w:line="23" w:lineRule="atLeast"/>
      </w:pPr>
      <w:r w:rsidRPr="005263C6">
        <w:tab/>
      </w:r>
      <w:r w:rsidRPr="005263C6">
        <w:tab/>
      </w:r>
      <w:r w:rsidRPr="005263C6">
        <w:tab/>
      </w:r>
      <w:r w:rsidRPr="005263C6">
        <w:tab/>
      </w:r>
      <w:r w:rsidRPr="005263C6">
        <w:tab/>
      </w:r>
      <w:r w:rsidRPr="005263C6">
        <w:tab/>
      </w:r>
      <w:r w:rsidRPr="005263C6">
        <w:tab/>
      </w:r>
      <w:r w:rsidR="0091786A" w:rsidRPr="005263C6">
        <w:t xml:space="preserve">    </w:t>
      </w:r>
      <w:r w:rsidRPr="005263C6">
        <w:t>………………………………………</w:t>
      </w:r>
    </w:p>
    <w:p w14:paraId="4AE007C7" w14:textId="6BF3BFC5" w:rsidR="0091786A" w:rsidRPr="005263C6" w:rsidRDefault="00EF61A2" w:rsidP="00EF61A2">
      <w:pPr>
        <w:spacing w:line="23" w:lineRule="atLeast"/>
        <w:ind w:left="5664" w:firstLine="708"/>
        <w:rPr>
          <w:i/>
        </w:rPr>
      </w:pPr>
      <w:r>
        <w:rPr>
          <w:i/>
        </w:rPr>
        <w:t>(podpis)</w:t>
      </w:r>
    </w:p>
    <w:p w14:paraId="3713C1DD" w14:textId="77777777" w:rsidR="00002F9B" w:rsidRPr="005263C6" w:rsidRDefault="00002F9B" w:rsidP="004A1638">
      <w:pPr>
        <w:spacing w:line="23" w:lineRule="atLeast"/>
        <w:ind w:left="5664" w:firstLine="708"/>
        <w:rPr>
          <w:i/>
          <w:sz w:val="20"/>
          <w:szCs w:val="20"/>
        </w:rPr>
      </w:pPr>
    </w:p>
    <w:p w14:paraId="1FD52B5D" w14:textId="77777777" w:rsidR="0091786A" w:rsidRPr="005263C6" w:rsidRDefault="0091786A" w:rsidP="004A1638">
      <w:pPr>
        <w:shd w:val="clear" w:color="auto" w:fill="BFBFBF"/>
        <w:spacing w:line="23" w:lineRule="atLeast"/>
        <w:rPr>
          <w:b/>
          <w:lang w:val="pl-PL"/>
        </w:rPr>
      </w:pPr>
    </w:p>
    <w:p w14:paraId="45647D56" w14:textId="6C94B448" w:rsidR="0091786A" w:rsidRPr="005263C6" w:rsidRDefault="0091786A" w:rsidP="004A1638">
      <w:pPr>
        <w:shd w:val="clear" w:color="auto" w:fill="BFBFBF"/>
        <w:spacing w:line="23" w:lineRule="atLeast"/>
        <w:rPr>
          <w:b/>
          <w:lang w:val="pl-PL"/>
        </w:rPr>
      </w:pPr>
      <w:r w:rsidRPr="005263C6">
        <w:rPr>
          <w:b/>
          <w:lang w:val="pl-PL"/>
        </w:rPr>
        <w:t>OŚWIADCZENIE DOTYCZĄCE PODMIOTU UDOSTĘPNIAJĄCEGO ZASOBY:</w:t>
      </w:r>
    </w:p>
    <w:p w14:paraId="3B29378A" w14:textId="55D65DB8" w:rsidR="0091786A" w:rsidRPr="005263C6" w:rsidRDefault="0091786A" w:rsidP="004A1638">
      <w:pPr>
        <w:spacing w:line="23" w:lineRule="atLeast"/>
        <w:jc w:val="both"/>
        <w:rPr>
          <w:i/>
          <w:lang w:val="pl-PL"/>
        </w:rPr>
      </w:pPr>
      <w:r w:rsidRPr="005263C6">
        <w:rPr>
          <w:lang w:val="pl-PL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5263C6">
        <w:rPr>
          <w:i/>
          <w:lang w:val="pl-PL"/>
        </w:rPr>
        <w:t>(podać pełną nazwę/firmę, adres, a także w zależności od podmiotu: NIP/PESEL, KRS/CEiDG</w:t>
      </w:r>
      <w:r w:rsidR="00950E75" w:rsidRPr="005263C6">
        <w:rPr>
          <w:i/>
          <w:lang w:val="pl-PL"/>
        </w:rPr>
        <w:t xml:space="preserve"> </w:t>
      </w:r>
      <w:r w:rsidR="00950E75" w:rsidRPr="005263C6">
        <w:rPr>
          <w:lang w:val="pl-PL"/>
        </w:rPr>
        <w:t xml:space="preserve"> spełniają</w:t>
      </w:r>
      <w:r w:rsidR="003E5497" w:rsidRPr="005263C6">
        <w:rPr>
          <w:lang w:val="pl-PL"/>
        </w:rPr>
        <w:t xml:space="preserve"> </w:t>
      </w:r>
      <w:r w:rsidR="00950E75" w:rsidRPr="005263C6">
        <w:rPr>
          <w:lang w:val="pl-PL"/>
        </w:rPr>
        <w:t>warunk</w:t>
      </w:r>
      <w:r w:rsidR="003E5497" w:rsidRPr="005263C6">
        <w:rPr>
          <w:lang w:val="pl-PL"/>
        </w:rPr>
        <w:t>i</w:t>
      </w:r>
      <w:r w:rsidR="00950E75" w:rsidRPr="005263C6">
        <w:rPr>
          <w:lang w:val="pl-PL"/>
        </w:rPr>
        <w:t xml:space="preserve"> udział</w:t>
      </w:r>
      <w:r w:rsidR="003E5497" w:rsidRPr="005263C6">
        <w:rPr>
          <w:lang w:val="pl-PL"/>
        </w:rPr>
        <w:t>u w postępowaniu</w:t>
      </w:r>
      <w:r w:rsidR="00950E75" w:rsidRPr="005263C6">
        <w:rPr>
          <w:lang w:val="pl-PL"/>
        </w:rPr>
        <w:t xml:space="preserve"> w postępowaniu, w zakresie, w jakim powołuje</w:t>
      </w:r>
      <w:r w:rsidR="003E5497" w:rsidRPr="005263C6">
        <w:rPr>
          <w:lang w:val="pl-PL"/>
        </w:rPr>
        <w:t>my</w:t>
      </w:r>
      <w:r w:rsidR="00950E75" w:rsidRPr="005263C6">
        <w:rPr>
          <w:lang w:val="pl-PL"/>
        </w:rPr>
        <w:t xml:space="preserve"> się na jego zasoby.</w:t>
      </w:r>
    </w:p>
    <w:p w14:paraId="3744872B" w14:textId="77777777" w:rsidR="0091786A" w:rsidRPr="005263C6" w:rsidRDefault="0091786A" w:rsidP="004A1638">
      <w:pPr>
        <w:spacing w:line="23" w:lineRule="atLeast"/>
        <w:rPr>
          <w:i/>
          <w:lang w:val="pl-PL"/>
        </w:rPr>
      </w:pPr>
    </w:p>
    <w:p w14:paraId="5B0254E3" w14:textId="77777777" w:rsidR="0091786A" w:rsidRPr="005263C6" w:rsidRDefault="0091786A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 xml:space="preserve">…………….……. </w:t>
      </w:r>
      <w:r w:rsidRPr="005263C6">
        <w:rPr>
          <w:i/>
          <w:lang w:val="pl-PL"/>
        </w:rPr>
        <w:t xml:space="preserve">(miejscowość), </w:t>
      </w:r>
      <w:r w:rsidRPr="005263C6">
        <w:rPr>
          <w:lang w:val="pl-PL"/>
        </w:rPr>
        <w:t>dnia …………………. r.</w:t>
      </w:r>
    </w:p>
    <w:p w14:paraId="037F6142" w14:textId="631BCA29" w:rsidR="0091786A" w:rsidRDefault="0091786A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</w:p>
    <w:p w14:paraId="3C27841A" w14:textId="77777777" w:rsidR="00735889" w:rsidRPr="005263C6" w:rsidRDefault="00735889" w:rsidP="004A1638">
      <w:pPr>
        <w:spacing w:line="23" w:lineRule="atLeast"/>
        <w:rPr>
          <w:lang w:val="pl-PL"/>
        </w:rPr>
      </w:pPr>
    </w:p>
    <w:p w14:paraId="48C2DDD1" w14:textId="77777777" w:rsidR="0091786A" w:rsidRPr="005263C6" w:rsidRDefault="0091786A" w:rsidP="004A1638">
      <w:pPr>
        <w:spacing w:line="23" w:lineRule="atLeast"/>
        <w:ind w:left="4944" w:firstLine="96"/>
        <w:rPr>
          <w:lang w:val="pl-PL"/>
        </w:rPr>
      </w:pPr>
      <w:r w:rsidRPr="005263C6">
        <w:rPr>
          <w:lang w:val="pl-PL"/>
        </w:rPr>
        <w:tab/>
        <w:t>…………………………………………</w:t>
      </w:r>
    </w:p>
    <w:p w14:paraId="76C487A5" w14:textId="77777777" w:rsidR="0091786A" w:rsidRPr="005263C6" w:rsidRDefault="0091786A" w:rsidP="004A1638">
      <w:pPr>
        <w:spacing w:line="23" w:lineRule="atLeast"/>
        <w:ind w:left="5664" w:firstLine="708"/>
        <w:rPr>
          <w:i/>
          <w:lang w:val="pl-PL"/>
        </w:rPr>
      </w:pPr>
      <w:r w:rsidRPr="005263C6">
        <w:rPr>
          <w:i/>
          <w:lang w:val="pl-PL"/>
        </w:rPr>
        <w:t xml:space="preserve">                  (podpis)</w:t>
      </w:r>
    </w:p>
    <w:p w14:paraId="36EBA7DF" w14:textId="0993D6FA" w:rsidR="0091786A" w:rsidRPr="005263C6" w:rsidRDefault="0091786A" w:rsidP="004A1638">
      <w:pPr>
        <w:spacing w:line="23" w:lineRule="atLeast"/>
        <w:ind w:left="5664" w:firstLine="708"/>
        <w:rPr>
          <w:i/>
          <w:sz w:val="20"/>
          <w:szCs w:val="20"/>
        </w:rPr>
      </w:pPr>
    </w:p>
    <w:p w14:paraId="07AAFACF" w14:textId="1D833F24" w:rsidR="0091786A" w:rsidRPr="005263C6" w:rsidRDefault="0091786A" w:rsidP="004A1638">
      <w:pPr>
        <w:spacing w:line="23" w:lineRule="atLeast"/>
        <w:ind w:left="5664" w:firstLine="708"/>
        <w:rPr>
          <w:i/>
        </w:rPr>
      </w:pPr>
    </w:p>
    <w:p w14:paraId="4F19FD47" w14:textId="4ACDA28D" w:rsidR="00002F9B" w:rsidRPr="005263C6" w:rsidRDefault="00002F9B" w:rsidP="004A1638">
      <w:pPr>
        <w:spacing w:line="23" w:lineRule="atLeast"/>
        <w:ind w:left="5664" w:firstLine="708"/>
        <w:rPr>
          <w:i/>
        </w:rPr>
      </w:pPr>
    </w:p>
    <w:p w14:paraId="1FE43EB8" w14:textId="593FE79C" w:rsidR="001859D2" w:rsidRPr="005263C6" w:rsidRDefault="001859D2" w:rsidP="004A1638">
      <w:pPr>
        <w:spacing w:line="23" w:lineRule="atLeast"/>
        <w:ind w:left="5664" w:firstLine="708"/>
        <w:rPr>
          <w:i/>
        </w:rPr>
      </w:pPr>
    </w:p>
    <w:p w14:paraId="1246CDD2" w14:textId="77777777" w:rsidR="001859D2" w:rsidRPr="005263C6" w:rsidRDefault="001859D2" w:rsidP="004A1638">
      <w:pPr>
        <w:shd w:val="clear" w:color="auto" w:fill="BFBFBF"/>
        <w:spacing w:line="23" w:lineRule="atLeast"/>
        <w:rPr>
          <w:b/>
        </w:rPr>
      </w:pPr>
      <w:r w:rsidRPr="005263C6">
        <w:rPr>
          <w:b/>
        </w:rPr>
        <w:t>OŚWIADCZENIE DOTYCZĄCE PODANYCH INFORMACJI:</w:t>
      </w:r>
    </w:p>
    <w:p w14:paraId="4152B4E0" w14:textId="77777777" w:rsidR="001859D2" w:rsidRPr="005263C6" w:rsidRDefault="001859D2" w:rsidP="004A1638">
      <w:pPr>
        <w:spacing w:line="23" w:lineRule="atLeast"/>
      </w:pPr>
    </w:p>
    <w:p w14:paraId="1CF1C913" w14:textId="77777777" w:rsidR="001859D2" w:rsidRPr="005263C6" w:rsidRDefault="001859D2" w:rsidP="004A1638">
      <w:pPr>
        <w:spacing w:line="23" w:lineRule="atLeast"/>
        <w:jc w:val="both"/>
      </w:pPr>
      <w:r w:rsidRPr="005263C6">
        <w:t xml:space="preserve">Oświadczam, że wszystkie informacje podane w powyższych oświadczeniach są aktualne </w:t>
      </w:r>
      <w:r w:rsidRPr="005263C6">
        <w:br/>
        <w:t>i zgodne z prawdą oraz zostały przedstawione z pełną świadomością konsekwencji wprowadzenia zamawiającego w błąd przy przedstawianiu informacji.</w:t>
      </w:r>
    </w:p>
    <w:p w14:paraId="02BB8D43" w14:textId="77777777" w:rsidR="001859D2" w:rsidRPr="005263C6" w:rsidRDefault="001859D2" w:rsidP="004A1638">
      <w:pPr>
        <w:spacing w:line="23" w:lineRule="atLeast"/>
      </w:pPr>
    </w:p>
    <w:p w14:paraId="7026EF05" w14:textId="77777777" w:rsidR="001859D2" w:rsidRPr="005263C6" w:rsidRDefault="001859D2" w:rsidP="004A1638">
      <w:pPr>
        <w:spacing w:line="23" w:lineRule="atLeast"/>
      </w:pPr>
    </w:p>
    <w:p w14:paraId="20AC8F0D" w14:textId="77777777" w:rsidR="001859D2" w:rsidRPr="005263C6" w:rsidRDefault="001859D2" w:rsidP="004A1638">
      <w:pPr>
        <w:spacing w:line="23" w:lineRule="atLeast"/>
      </w:pPr>
      <w:r w:rsidRPr="005263C6">
        <w:t xml:space="preserve">…………….……. </w:t>
      </w:r>
      <w:r w:rsidRPr="005263C6">
        <w:rPr>
          <w:i/>
        </w:rPr>
        <w:t xml:space="preserve">(miejscowość), </w:t>
      </w:r>
      <w:r w:rsidRPr="005263C6">
        <w:t xml:space="preserve">dnia ………….……. r. </w:t>
      </w:r>
    </w:p>
    <w:p w14:paraId="16F8B66C" w14:textId="77777777" w:rsidR="001859D2" w:rsidRPr="005263C6" w:rsidRDefault="001859D2" w:rsidP="004A1638">
      <w:pPr>
        <w:spacing w:line="23" w:lineRule="atLeast"/>
      </w:pPr>
    </w:p>
    <w:p w14:paraId="5E7B18C3" w14:textId="3C6E791B" w:rsidR="001859D2" w:rsidRPr="005263C6" w:rsidRDefault="001859D2" w:rsidP="004A1638">
      <w:pPr>
        <w:spacing w:line="23" w:lineRule="atLeast"/>
      </w:pPr>
      <w:r w:rsidRPr="005263C6">
        <w:tab/>
      </w:r>
      <w:r w:rsidRPr="005263C6">
        <w:tab/>
      </w:r>
      <w:r w:rsidRPr="005263C6">
        <w:tab/>
      </w:r>
      <w:r w:rsidRPr="005263C6">
        <w:tab/>
      </w:r>
      <w:r w:rsidRPr="005263C6">
        <w:tab/>
      </w:r>
      <w:r w:rsidRPr="005263C6">
        <w:tab/>
      </w:r>
      <w:r w:rsidRPr="005263C6">
        <w:tab/>
      </w:r>
      <w:r w:rsidRPr="005263C6">
        <w:tab/>
      </w:r>
      <w:r w:rsidRPr="005263C6">
        <w:tab/>
        <w:t xml:space="preserve">          </w:t>
      </w:r>
      <w:r w:rsidR="003E5497" w:rsidRPr="005263C6">
        <w:tab/>
      </w:r>
      <w:r w:rsidR="003E5497" w:rsidRPr="005263C6">
        <w:tab/>
      </w:r>
      <w:r w:rsidR="003E5497" w:rsidRPr="005263C6">
        <w:tab/>
      </w:r>
      <w:r w:rsidR="003E5497" w:rsidRPr="005263C6">
        <w:tab/>
      </w:r>
      <w:r w:rsidR="003E5497" w:rsidRPr="005263C6">
        <w:tab/>
      </w:r>
      <w:r w:rsidR="003E5497" w:rsidRPr="005263C6">
        <w:tab/>
      </w:r>
      <w:r w:rsidR="003E5497" w:rsidRPr="005263C6">
        <w:tab/>
      </w:r>
      <w:r w:rsidR="003E5497" w:rsidRPr="005263C6">
        <w:tab/>
      </w:r>
      <w:r w:rsidR="003E5497" w:rsidRPr="005263C6">
        <w:tab/>
      </w:r>
      <w:r w:rsidR="003E5497" w:rsidRPr="005263C6">
        <w:tab/>
      </w:r>
      <w:r w:rsidR="003E5497" w:rsidRPr="005263C6">
        <w:tab/>
      </w:r>
      <w:r w:rsidRPr="005263C6">
        <w:t>…………………………………………</w:t>
      </w:r>
    </w:p>
    <w:p w14:paraId="3371CE47" w14:textId="77777777" w:rsidR="001859D2" w:rsidRPr="005263C6" w:rsidRDefault="001859D2" w:rsidP="004A1638">
      <w:pPr>
        <w:spacing w:line="23" w:lineRule="atLeast"/>
        <w:ind w:left="5664" w:firstLine="708"/>
        <w:rPr>
          <w:i/>
        </w:rPr>
      </w:pPr>
      <w:r w:rsidRPr="005263C6">
        <w:rPr>
          <w:i/>
        </w:rPr>
        <w:t>(podpis)</w:t>
      </w:r>
    </w:p>
    <w:p w14:paraId="300340AD" w14:textId="77777777" w:rsidR="001859D2" w:rsidRPr="005263C6" w:rsidRDefault="001859D2" w:rsidP="004A1638">
      <w:pPr>
        <w:spacing w:line="23" w:lineRule="atLeast"/>
      </w:pPr>
    </w:p>
    <w:p w14:paraId="11FCEB9A" w14:textId="77777777" w:rsidR="001859D2" w:rsidRPr="005263C6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</w:rPr>
      </w:pPr>
    </w:p>
    <w:p w14:paraId="2EE73AA7" w14:textId="77777777" w:rsidR="001859D2" w:rsidRPr="005263C6" w:rsidRDefault="001859D2" w:rsidP="004A1638">
      <w:pPr>
        <w:spacing w:line="23" w:lineRule="atLeast"/>
        <w:rPr>
          <w:rFonts w:eastAsia="TimesNewRoman"/>
          <w:b/>
          <w:u w:val="single"/>
        </w:rPr>
      </w:pPr>
    </w:p>
    <w:p w14:paraId="77C1EBFC" w14:textId="77777777" w:rsidR="001859D2" w:rsidRPr="005263C6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</w:rPr>
      </w:pPr>
    </w:p>
    <w:p w14:paraId="65872226" w14:textId="77777777" w:rsidR="001859D2" w:rsidRPr="005263C6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</w:rPr>
      </w:pPr>
    </w:p>
    <w:p w14:paraId="0C35F289" w14:textId="77777777" w:rsidR="001859D2" w:rsidRPr="005263C6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</w:rPr>
      </w:pPr>
    </w:p>
    <w:p w14:paraId="0CA6265F" w14:textId="77777777" w:rsidR="001859D2" w:rsidRPr="005263C6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</w:rPr>
      </w:pPr>
    </w:p>
    <w:p w14:paraId="5D1AD19E" w14:textId="77777777" w:rsidR="001859D2" w:rsidRPr="005263C6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</w:rPr>
      </w:pPr>
    </w:p>
    <w:p w14:paraId="68E882B2" w14:textId="77777777" w:rsidR="001859D2" w:rsidRPr="005263C6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</w:rPr>
      </w:pPr>
    </w:p>
    <w:p w14:paraId="74CEE4BE" w14:textId="0420259C" w:rsidR="00616DC1" w:rsidRPr="005263C6" w:rsidRDefault="00616D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sz w:val="20"/>
          <w:lang w:val="pl-PL" w:eastAsia="ar-SA"/>
        </w:rPr>
      </w:pPr>
      <w:r w:rsidRPr="005263C6">
        <w:rPr>
          <w:b/>
          <w:sz w:val="20"/>
          <w:lang w:val="pl-PL" w:eastAsia="ar-SA"/>
        </w:rPr>
        <w:br w:type="page"/>
      </w:r>
    </w:p>
    <w:p w14:paraId="604F8080" w14:textId="77777777" w:rsidR="00F009F3" w:rsidRPr="005263C6" w:rsidRDefault="00F009F3" w:rsidP="004A1638">
      <w:pPr>
        <w:suppressAutoHyphens/>
        <w:spacing w:line="23" w:lineRule="atLeast"/>
        <w:jc w:val="right"/>
        <w:rPr>
          <w:b/>
          <w:strike/>
          <w:sz w:val="20"/>
          <w:lang w:val="pl-PL" w:eastAsia="ar-SA"/>
        </w:rPr>
      </w:pPr>
    </w:p>
    <w:p w14:paraId="0C4CCBEE" w14:textId="4E5B1E6E" w:rsidR="00772AFE" w:rsidRPr="005263C6" w:rsidRDefault="003066D0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</w:rPr>
      </w:pPr>
      <w:r w:rsidRPr="005263C6">
        <w:rPr>
          <w:noProof/>
          <w:lang w:val="pl-PL" w:eastAsia="pl-PL"/>
        </w:rPr>
        <mc:AlternateContent>
          <mc:Choice Requires="wps">
            <w:drawing>
              <wp:anchor distT="0" distB="0" distL="114935" distR="114935" simplePos="0" relativeHeight="251658752" behindDoc="0" locked="0" layoutInCell="1" allowOverlap="1" wp14:anchorId="60F36C62" wp14:editId="7591C8F6">
                <wp:simplePos x="0" y="0"/>
                <wp:positionH relativeFrom="column">
                  <wp:posOffset>172085</wp:posOffset>
                </wp:positionH>
                <wp:positionV relativeFrom="paragraph">
                  <wp:posOffset>27940</wp:posOffset>
                </wp:positionV>
                <wp:extent cx="1903095" cy="838835"/>
                <wp:effectExtent l="0" t="0" r="1905" b="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1712A" w14:textId="77777777" w:rsidR="00F60CA9" w:rsidRDefault="00F60CA9" w:rsidP="00772AFE"/>
                          <w:p w14:paraId="607F1B9E" w14:textId="77777777" w:rsidR="00F60CA9" w:rsidRDefault="00F60CA9" w:rsidP="00772AFE"/>
                          <w:p w14:paraId="0753618E" w14:textId="77777777" w:rsidR="00F60CA9" w:rsidRDefault="00F60CA9" w:rsidP="00772AFE"/>
                          <w:p w14:paraId="24D2404E" w14:textId="77777777" w:rsidR="00F60CA9" w:rsidRPr="006A59BC" w:rsidRDefault="00F60CA9" w:rsidP="00772AFE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30F9C142" w14:textId="77777777" w:rsidR="00F60CA9" w:rsidRDefault="00F60CA9" w:rsidP="00772AFE">
                            <w:pPr>
                              <w:jc w:val="center"/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(pieczęć udostępniającego)</w:t>
                            </w:r>
                          </w:p>
                          <w:p w14:paraId="7877E168" w14:textId="77777777" w:rsidR="00F60CA9" w:rsidRDefault="00F60CA9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2A0F4A38" w14:textId="77777777" w:rsidR="00F60CA9" w:rsidRPr="00823F8A" w:rsidRDefault="00F60CA9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36C62" id="Text Box 20" o:spid="_x0000_s1027" type="#_x0000_t202" style="position:absolute;left:0;text-align:left;margin-left:13.55pt;margin-top:2.2pt;width:149.85pt;height:66.05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" strokeweight=".5pt">
                <v:textbox inset=".25pt,.25pt,.25pt,.25pt">
                  <w:txbxContent>
                    <w:p w14:paraId="24A1712A" w14:textId="77777777" w:rsidR="00F60CA9" w:rsidRDefault="00F60CA9" w:rsidP="00772AFE"/>
                    <w:p w14:paraId="607F1B9E" w14:textId="77777777" w:rsidR="00F60CA9" w:rsidRDefault="00F60CA9" w:rsidP="00772AFE"/>
                    <w:p w14:paraId="0753618E" w14:textId="77777777" w:rsidR="00F60CA9" w:rsidRDefault="00F60CA9" w:rsidP="00772AFE"/>
                    <w:p w14:paraId="24D2404E" w14:textId="77777777" w:rsidR="00F60CA9" w:rsidRPr="006A59BC" w:rsidRDefault="00F60CA9" w:rsidP="00772AFE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14:paraId="30F9C142" w14:textId="77777777" w:rsidR="00F60CA9" w:rsidRDefault="00F60CA9" w:rsidP="00772AFE">
                      <w:pPr>
                        <w:jc w:val="center"/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14:paraId="7877E168" w14:textId="77777777" w:rsidR="00F60CA9" w:rsidRDefault="00F60CA9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2A0F4A38" w14:textId="77777777" w:rsidR="00F60CA9" w:rsidRPr="00823F8A" w:rsidRDefault="00F60CA9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72AFE" w:rsidRPr="005263C6">
        <w:rPr>
          <w:b/>
          <w:bCs/>
        </w:rPr>
        <w:t xml:space="preserve">Załącznik nr </w:t>
      </w:r>
      <w:r w:rsidR="00EE6048" w:rsidRPr="005263C6">
        <w:rPr>
          <w:b/>
          <w:bCs/>
        </w:rPr>
        <w:t>4</w:t>
      </w:r>
      <w:r w:rsidR="008B2CFE" w:rsidRPr="005263C6">
        <w:rPr>
          <w:b/>
          <w:bCs/>
        </w:rPr>
        <w:t xml:space="preserve"> do S</w:t>
      </w:r>
      <w:r w:rsidR="00772AFE" w:rsidRPr="005263C6">
        <w:rPr>
          <w:b/>
          <w:bCs/>
        </w:rPr>
        <w:t>WZ</w:t>
      </w:r>
    </w:p>
    <w:p w14:paraId="7938107F" w14:textId="63950CFD" w:rsidR="00772AFE" w:rsidRPr="005263C6" w:rsidRDefault="008B2CFE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</w:rPr>
      </w:pPr>
      <w:r w:rsidRPr="005263C6">
        <w:rPr>
          <w:b/>
          <w:bCs/>
        </w:rPr>
        <w:t xml:space="preserve">NS: </w:t>
      </w:r>
      <w:r w:rsidR="005D3953" w:rsidRPr="005263C6">
        <w:rPr>
          <w:b/>
          <w:bCs/>
        </w:rPr>
        <w:t>ZP.271.</w:t>
      </w:r>
      <w:r w:rsidR="00874FEB">
        <w:rPr>
          <w:b/>
          <w:bCs/>
        </w:rPr>
        <w:t>2</w:t>
      </w:r>
      <w:r w:rsidR="00A106B1">
        <w:rPr>
          <w:b/>
          <w:bCs/>
        </w:rPr>
        <w:t>.202</w:t>
      </w:r>
      <w:r w:rsidR="00735889">
        <w:rPr>
          <w:b/>
          <w:bCs/>
        </w:rPr>
        <w:t>5</w:t>
      </w:r>
    </w:p>
    <w:p w14:paraId="76DDCA53" w14:textId="77777777" w:rsidR="00772AFE" w:rsidRPr="005263C6" w:rsidRDefault="00772AFE" w:rsidP="004A1638">
      <w:pPr>
        <w:autoSpaceDE w:val="0"/>
        <w:spacing w:line="23" w:lineRule="atLeast"/>
        <w:contextualSpacing/>
        <w:jc w:val="both"/>
        <w:rPr>
          <w:b/>
          <w:bCs/>
        </w:rPr>
      </w:pPr>
    </w:p>
    <w:p w14:paraId="35A7CB76" w14:textId="77777777" w:rsidR="00772AFE" w:rsidRPr="005263C6" w:rsidRDefault="00772AFE" w:rsidP="004A1638">
      <w:pPr>
        <w:autoSpaceDE w:val="0"/>
        <w:spacing w:line="23" w:lineRule="atLeast"/>
        <w:contextualSpacing/>
        <w:jc w:val="both"/>
        <w:rPr>
          <w:b/>
          <w:bCs/>
        </w:rPr>
      </w:pPr>
    </w:p>
    <w:p w14:paraId="01354AB5" w14:textId="77777777" w:rsidR="00772AFE" w:rsidRPr="005263C6" w:rsidRDefault="00772AFE" w:rsidP="004A1638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747FB740" w14:textId="77777777" w:rsidR="00772AFE" w:rsidRPr="005263C6" w:rsidRDefault="00772AFE" w:rsidP="004A1638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62A6069D" w14:textId="77777777" w:rsidR="00772AFE" w:rsidRPr="005263C6" w:rsidRDefault="00772AFE" w:rsidP="004A1638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16589DDD" w14:textId="77777777" w:rsidR="00772AFE" w:rsidRPr="005263C6" w:rsidRDefault="00772AFE" w:rsidP="004A1638">
      <w:pPr>
        <w:autoSpaceDE w:val="0"/>
        <w:spacing w:line="23" w:lineRule="atLeast"/>
        <w:contextualSpacing/>
        <w:jc w:val="center"/>
        <w:rPr>
          <w:b/>
        </w:rPr>
      </w:pPr>
      <w:r w:rsidRPr="005263C6">
        <w:rPr>
          <w:b/>
          <w:bCs/>
        </w:rPr>
        <w:t xml:space="preserve">Wzór zobowiązania </w:t>
      </w:r>
      <w:r w:rsidRPr="005263C6">
        <w:rPr>
          <w:b/>
        </w:rPr>
        <w:t>podmiotów trzecich do oddania do dyspozycji Wykonawcy niezbędnych zasobów na okres korzystania z nich przy wykonywaniu zamówienia</w:t>
      </w:r>
    </w:p>
    <w:p w14:paraId="60ACDF2E" w14:textId="77777777" w:rsidR="00772AFE" w:rsidRPr="00252F3A" w:rsidRDefault="00772AFE" w:rsidP="004A1638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62E8C7D4" w14:textId="2EBF9602" w:rsidR="003E113F" w:rsidRDefault="00772AFE" w:rsidP="00E3501E">
      <w:pPr>
        <w:suppressAutoHyphens/>
        <w:spacing w:line="23" w:lineRule="atLeast"/>
        <w:jc w:val="both"/>
        <w:rPr>
          <w:b/>
          <w:bCs/>
          <w:iCs/>
          <w:color w:val="000000"/>
        </w:rPr>
      </w:pPr>
      <w:r w:rsidRPr="00252F3A">
        <w:rPr>
          <w:bCs/>
        </w:rPr>
        <w:t xml:space="preserve">W postępowaniu o udzielenie zamówienia publicznego </w:t>
      </w:r>
      <w:r w:rsidRPr="00252F3A">
        <w:rPr>
          <w:b/>
          <w:bCs/>
        </w:rPr>
        <w:t xml:space="preserve">NS: </w:t>
      </w:r>
      <w:r w:rsidR="005D3953" w:rsidRPr="00252F3A">
        <w:rPr>
          <w:b/>
          <w:bCs/>
        </w:rPr>
        <w:t>ZP.271</w:t>
      </w:r>
      <w:r w:rsidR="00E3501E" w:rsidRPr="00252F3A">
        <w:rPr>
          <w:b/>
          <w:bCs/>
        </w:rPr>
        <w:t>.</w:t>
      </w:r>
      <w:r w:rsidR="00874FEB">
        <w:rPr>
          <w:b/>
          <w:bCs/>
        </w:rPr>
        <w:t>2</w:t>
      </w:r>
      <w:r w:rsidR="005D3953" w:rsidRPr="00252F3A">
        <w:rPr>
          <w:b/>
          <w:bCs/>
        </w:rPr>
        <w:t>.202</w:t>
      </w:r>
      <w:r w:rsidR="00735889">
        <w:rPr>
          <w:b/>
          <w:bCs/>
        </w:rPr>
        <w:t>5</w:t>
      </w:r>
      <w:r w:rsidRPr="00252F3A">
        <w:rPr>
          <w:bCs/>
        </w:rPr>
        <w:t xml:space="preserve"> </w:t>
      </w:r>
      <w:r w:rsidR="005C4E9F" w:rsidRPr="00252F3A">
        <w:rPr>
          <w:bCs/>
        </w:rPr>
        <w:t>pn.</w:t>
      </w:r>
      <w:r w:rsidR="008B2CFE" w:rsidRPr="00252F3A">
        <w:rPr>
          <w:bCs/>
        </w:rPr>
        <w:t xml:space="preserve"> </w:t>
      </w:r>
      <w:r w:rsidR="00874FEB" w:rsidRPr="00874FEB">
        <w:rPr>
          <w:b/>
          <w:bCs/>
          <w:iCs/>
          <w:color w:val="000000"/>
        </w:rPr>
        <w:t>„</w:t>
      </w:r>
      <w:r w:rsidR="00735889" w:rsidRPr="00735889">
        <w:rPr>
          <w:b/>
          <w:bCs/>
          <w:iCs/>
          <w:color w:val="000000"/>
          <w:lang w:val="pl-PL"/>
        </w:rPr>
        <w:t>Termomodernizacja budynku świetlicy w Trzcinisku zarządzanej przez Żuławski Ośrodek Kultury i Sportu w Cedrach Wielkich</w:t>
      </w:r>
      <w:r w:rsidR="00874FEB" w:rsidRPr="00874FEB">
        <w:rPr>
          <w:b/>
          <w:bCs/>
          <w:iCs/>
          <w:color w:val="000000"/>
        </w:rPr>
        <w:t>”.</w:t>
      </w:r>
    </w:p>
    <w:p w14:paraId="76DB7D82" w14:textId="77777777" w:rsidR="00EF61A2" w:rsidRPr="005263C6" w:rsidRDefault="00EF61A2" w:rsidP="00E3501E">
      <w:pPr>
        <w:suppressAutoHyphens/>
        <w:spacing w:line="23" w:lineRule="atLeast"/>
        <w:jc w:val="both"/>
        <w:rPr>
          <w:b/>
          <w:bCs/>
        </w:rPr>
      </w:pPr>
    </w:p>
    <w:p w14:paraId="79C5555E" w14:textId="44C3551E" w:rsidR="00772AFE" w:rsidRPr="005263C6" w:rsidRDefault="00772AFE" w:rsidP="004A1638">
      <w:pPr>
        <w:suppressAutoHyphens/>
        <w:spacing w:line="23" w:lineRule="atLeast"/>
        <w:contextualSpacing/>
        <w:jc w:val="both"/>
      </w:pPr>
      <w:r w:rsidRPr="005263C6">
        <w:t>Działając w imieniu ……………………………………………………………. zobowiązuje się do oddania do dyspozycji dla Wykonawcy ……………………………….…………………………. biorącego udział w przedmiotowym postępowaniu swoich zasobów w następującym zakresie: ………………………………………………………………………………………………</w:t>
      </w:r>
      <w:r w:rsidR="005C4E9F" w:rsidRPr="005263C6">
        <w:t>.</w:t>
      </w:r>
      <w:r w:rsidRPr="005263C6">
        <w:t>……</w:t>
      </w:r>
      <w:r w:rsidR="000C4063" w:rsidRPr="005263C6">
        <w:t>……………………</w:t>
      </w:r>
      <w:r w:rsidR="005D3953" w:rsidRPr="005263C6">
        <w:t>……………………………………………………..</w:t>
      </w:r>
      <w:r w:rsidR="000C4063" w:rsidRPr="005263C6">
        <w:t>………………………</w:t>
      </w:r>
      <w:r w:rsidR="005C4E9F" w:rsidRPr="005263C6">
        <w:t>.</w:t>
      </w:r>
      <w:r w:rsidR="000C4063" w:rsidRPr="005263C6">
        <w:t>………..</w:t>
      </w:r>
      <w:r w:rsidRPr="005263C6">
        <w:t>…</w:t>
      </w:r>
    </w:p>
    <w:p w14:paraId="2268FFAC" w14:textId="77777777" w:rsidR="00772AFE" w:rsidRPr="005263C6" w:rsidRDefault="00772AFE" w:rsidP="004A1638">
      <w:pPr>
        <w:spacing w:line="23" w:lineRule="atLeast"/>
        <w:contextualSpacing/>
        <w:jc w:val="both"/>
      </w:pPr>
    </w:p>
    <w:p w14:paraId="31251B2A" w14:textId="77777777" w:rsidR="00772AFE" w:rsidRPr="005263C6" w:rsidRDefault="00772AFE" w:rsidP="004A1638">
      <w:pPr>
        <w:spacing w:line="23" w:lineRule="atLeast"/>
        <w:contextualSpacing/>
        <w:jc w:val="both"/>
        <w:rPr>
          <w:b/>
          <w:i/>
          <w:u w:val="single"/>
        </w:rPr>
      </w:pPr>
      <w:r w:rsidRPr="005263C6">
        <w:rPr>
          <w:b/>
          <w:i/>
          <w:u w:val="single"/>
        </w:rPr>
        <w:t>Jednocześnie wskazuje, iż:</w:t>
      </w:r>
    </w:p>
    <w:p w14:paraId="778FDE24" w14:textId="6055BB75" w:rsidR="00772AFE" w:rsidRPr="005263C6" w:rsidRDefault="00772AFE">
      <w:pPr>
        <w:numPr>
          <w:ilvl w:val="6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</w:pPr>
      <w:r w:rsidRPr="005263C6">
        <w:t>Zakres w/w zasobów przy wykonywaniu zamówienia będzie następujący: ……………………………………………………………………………………………………</w:t>
      </w:r>
      <w:r w:rsidR="000C4063" w:rsidRPr="005263C6">
        <w:t>………………………………</w:t>
      </w:r>
      <w:r w:rsidR="00735889">
        <w:t>………………………………………………………….</w:t>
      </w:r>
      <w:r w:rsidRPr="005263C6">
        <w:t>…………………..</w:t>
      </w:r>
    </w:p>
    <w:p w14:paraId="6549FAA5" w14:textId="77777777" w:rsidR="000C4063" w:rsidRPr="005263C6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</w:pPr>
    </w:p>
    <w:p w14:paraId="6221779D" w14:textId="0716176D" w:rsidR="00772AFE" w:rsidRPr="005263C6" w:rsidRDefault="00772AFE">
      <w:pPr>
        <w:numPr>
          <w:ilvl w:val="6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</w:pPr>
      <w:r w:rsidRPr="005263C6">
        <w:t>Sposób</w:t>
      </w:r>
      <w:r w:rsidR="000C4063" w:rsidRPr="005263C6">
        <w:t xml:space="preserve">, okres udostępniania Wykonawcy </w:t>
      </w:r>
      <w:r w:rsidRPr="005263C6">
        <w:t>w/w zasobów</w:t>
      </w:r>
      <w:r w:rsidR="000C4063" w:rsidRPr="005263C6">
        <w:t xml:space="preserve"> oraz wykorzystnie przez Wykonawcę w/w zasobów</w:t>
      </w:r>
      <w:r w:rsidRPr="005263C6">
        <w:t xml:space="preserve"> będzie następując</w:t>
      </w:r>
      <w:r w:rsidR="000C4063" w:rsidRPr="005263C6">
        <w:t>y</w:t>
      </w:r>
      <w:r w:rsidRPr="005263C6">
        <w:t>: ………………………………………………………………………………………</w:t>
      </w:r>
      <w:r w:rsidR="000C4063" w:rsidRPr="005263C6">
        <w:t>….</w:t>
      </w:r>
      <w:r w:rsidRPr="005263C6">
        <w:t>……………</w:t>
      </w:r>
    </w:p>
    <w:p w14:paraId="38F69C8D" w14:textId="77777777" w:rsidR="000C4063" w:rsidRPr="005263C6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</w:pPr>
    </w:p>
    <w:p w14:paraId="67E090E1" w14:textId="4E1881CC" w:rsidR="00772AFE" w:rsidRPr="005263C6" w:rsidRDefault="00772AFE">
      <w:pPr>
        <w:numPr>
          <w:ilvl w:val="6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</w:pPr>
      <w:r w:rsidRPr="005263C6">
        <w:t xml:space="preserve">Zakres </w:t>
      </w:r>
      <w:r w:rsidR="000C4063" w:rsidRPr="005263C6">
        <w:t xml:space="preserve">w jakim podmiot udostępniający zasoby zrealizuje </w:t>
      </w:r>
      <w:r w:rsidR="005D3953" w:rsidRPr="005263C6">
        <w:t>roboty,</w:t>
      </w:r>
      <w:r w:rsidR="000C4063" w:rsidRPr="005263C6">
        <w:t xml:space="preserve"> których wskazane zdolności dotyczą.</w:t>
      </w:r>
      <w:r w:rsidRPr="005263C6">
        <w:t>:……………………………………</w:t>
      </w:r>
      <w:r w:rsidR="000C4063" w:rsidRPr="005263C6">
        <w:t>………………….</w:t>
      </w:r>
      <w:r w:rsidRPr="005263C6">
        <w:t>……………………………………………………..…………………</w:t>
      </w:r>
      <w:r w:rsidR="005D3953" w:rsidRPr="005263C6">
        <w:t>……</w:t>
      </w:r>
      <w:r w:rsidR="00735889">
        <w:t>……</w:t>
      </w:r>
      <w:r w:rsidR="005D3953" w:rsidRPr="005263C6">
        <w:t>……………………………………………………..</w:t>
      </w:r>
      <w:r w:rsidRPr="005263C6">
        <w:t>………</w:t>
      </w:r>
    </w:p>
    <w:p w14:paraId="2D2308C4" w14:textId="77777777" w:rsidR="00772AFE" w:rsidRPr="005263C6" w:rsidRDefault="00772AFE" w:rsidP="004A1638">
      <w:pPr>
        <w:autoSpaceDE w:val="0"/>
        <w:spacing w:line="23" w:lineRule="atLeast"/>
        <w:contextualSpacing/>
        <w:jc w:val="both"/>
      </w:pPr>
    </w:p>
    <w:p w14:paraId="341418CD" w14:textId="77777777" w:rsidR="00772AFE" w:rsidRPr="005263C6" w:rsidRDefault="00772AFE" w:rsidP="004A1638">
      <w:pPr>
        <w:autoSpaceDE w:val="0"/>
        <w:spacing w:line="23" w:lineRule="atLeast"/>
        <w:contextualSpacing/>
        <w:jc w:val="both"/>
        <w:rPr>
          <w:b/>
        </w:rPr>
      </w:pPr>
      <w:r w:rsidRPr="005263C6">
        <w:rPr>
          <w:b/>
        </w:rPr>
        <w:t xml:space="preserve">Uwaga: Niniejsze zobowiązanie podmiotów trzecich do oddania do dyspozycji Wykonawcy niezbędnych zasobów na okres korzystania z nich przy wykonywaniu zamówienia </w:t>
      </w:r>
      <w:r w:rsidRPr="005263C6">
        <w:rPr>
          <w:b/>
          <w:u w:val="single"/>
        </w:rPr>
        <w:t>musi być złożone do oferty w oryginale.</w:t>
      </w:r>
    </w:p>
    <w:p w14:paraId="020842E6" w14:textId="77777777" w:rsidR="00772AFE" w:rsidRPr="005263C6" w:rsidRDefault="00772AFE" w:rsidP="004A1638">
      <w:pPr>
        <w:autoSpaceDE w:val="0"/>
        <w:spacing w:line="23" w:lineRule="atLeast"/>
        <w:contextualSpacing/>
        <w:jc w:val="both"/>
      </w:pPr>
    </w:p>
    <w:p w14:paraId="11FB1D8A" w14:textId="77777777" w:rsidR="00772AFE" w:rsidRPr="005263C6" w:rsidRDefault="00772AFE" w:rsidP="004A1638">
      <w:pPr>
        <w:autoSpaceDE w:val="0"/>
        <w:spacing w:line="23" w:lineRule="atLeast"/>
        <w:contextualSpacing/>
        <w:jc w:val="both"/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5263C6" w:rsidRPr="005263C6" w14:paraId="13D24218" w14:textId="77777777" w:rsidTr="00017276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0283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contextualSpacing/>
              <w:jc w:val="center"/>
            </w:pPr>
            <w:r w:rsidRPr="005263C6">
              <w:t xml:space="preserve">Osoby upoważnione do podpisania zobowiązania w imieniu udostępniającego </w:t>
            </w:r>
          </w:p>
        </w:tc>
      </w:tr>
      <w:tr w:rsidR="005263C6" w:rsidRPr="005263C6" w14:paraId="775F5CDC" w14:textId="77777777" w:rsidTr="00017276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58C8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  <w:contextualSpacing/>
            </w:pPr>
            <w:r w:rsidRPr="005263C6"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9DC3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</w:pPr>
            <w:r w:rsidRPr="005263C6"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2904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</w:pPr>
            <w:r w:rsidRPr="005263C6">
              <w:t>Podpis</w:t>
            </w:r>
          </w:p>
        </w:tc>
      </w:tr>
      <w:tr w:rsidR="005263C6" w:rsidRPr="005263C6" w14:paraId="371C07EF" w14:textId="77777777" w:rsidTr="00017276">
        <w:trPr>
          <w:trHeight w:hRule="exact" w:val="4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5F08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</w:pPr>
            <w:r w:rsidRPr="005263C6"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7A2B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894E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4C54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</w:pPr>
          </w:p>
        </w:tc>
      </w:tr>
      <w:tr w:rsidR="00772AFE" w:rsidRPr="005263C6" w14:paraId="4CAECDC5" w14:textId="77777777" w:rsidTr="00017276">
        <w:trPr>
          <w:trHeight w:hRule="exact" w:val="42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385C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w w:val="66"/>
              </w:rPr>
            </w:pPr>
            <w:r w:rsidRPr="005263C6">
              <w:rPr>
                <w:w w:val="66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07C6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156B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w w:val="6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5F39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w w:val="66"/>
              </w:rPr>
            </w:pPr>
          </w:p>
        </w:tc>
      </w:tr>
    </w:tbl>
    <w:p w14:paraId="6918E404" w14:textId="77777777" w:rsidR="00772AFE" w:rsidRPr="005263C6" w:rsidRDefault="00772AFE" w:rsidP="004A1638">
      <w:pPr>
        <w:spacing w:line="23" w:lineRule="atLeast"/>
        <w:rPr>
          <w:b/>
          <w:sz w:val="20"/>
          <w:szCs w:val="20"/>
        </w:rPr>
      </w:pPr>
    </w:p>
    <w:p w14:paraId="7AF06B68" w14:textId="77777777" w:rsidR="00196308" w:rsidRPr="005263C6" w:rsidRDefault="00196308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sectPr w:rsidR="00196308" w:rsidRPr="005263C6" w:rsidSect="0073331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1" w:right="1134" w:bottom="1134" w:left="709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D2CDD" w14:textId="77777777" w:rsidR="00B91D7E" w:rsidRDefault="00B91D7E">
      <w:r>
        <w:separator/>
      </w:r>
    </w:p>
  </w:endnote>
  <w:endnote w:type="continuationSeparator" w:id="0">
    <w:p w14:paraId="0F71487C" w14:textId="77777777" w:rsidR="00B91D7E" w:rsidRDefault="00B91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500607"/>
      <w:docPartObj>
        <w:docPartGallery w:val="Page Numbers (Bottom of Page)"/>
        <w:docPartUnique/>
      </w:docPartObj>
    </w:sdtPr>
    <w:sdtContent>
      <w:p w14:paraId="5FE8A649" w14:textId="6F023706" w:rsidR="00F60CA9" w:rsidRDefault="00F60C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1A7C" w:rsidRPr="00AF1A7C">
          <w:rPr>
            <w:noProof/>
            <w:lang w:val="pl-PL"/>
          </w:rPr>
          <w:t>36</w:t>
        </w:r>
        <w:r>
          <w:fldChar w:fldCharType="end"/>
        </w:r>
      </w:p>
    </w:sdtContent>
  </w:sdt>
  <w:p w14:paraId="38A0CC46" w14:textId="1C7175DD" w:rsidR="00F60CA9" w:rsidRDefault="00F60CA9">
    <w:pPr>
      <w:pStyle w:val="Nagwekistopka"/>
      <w:tabs>
        <w:tab w:val="clear" w:pos="9020"/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294158"/>
      <w:docPartObj>
        <w:docPartGallery w:val="Page Numbers (Bottom of Page)"/>
        <w:docPartUnique/>
      </w:docPartObj>
    </w:sdtPr>
    <w:sdtContent>
      <w:p w14:paraId="04169553" w14:textId="7FAD4DA8" w:rsidR="00F60CA9" w:rsidRDefault="00F60C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1A7C" w:rsidRPr="00AF1A7C">
          <w:rPr>
            <w:noProof/>
            <w:lang w:val="pl-PL"/>
          </w:rPr>
          <w:t>1</w:t>
        </w:r>
        <w:r>
          <w:fldChar w:fldCharType="end"/>
        </w:r>
      </w:p>
    </w:sdtContent>
  </w:sdt>
  <w:p w14:paraId="210C1238" w14:textId="77777777" w:rsidR="00F60CA9" w:rsidRDefault="00F60C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1EB72" w14:textId="77777777" w:rsidR="00B91D7E" w:rsidRDefault="00B91D7E">
      <w:r>
        <w:separator/>
      </w:r>
    </w:p>
  </w:footnote>
  <w:footnote w:type="continuationSeparator" w:id="0">
    <w:p w14:paraId="78AB214A" w14:textId="77777777" w:rsidR="00B91D7E" w:rsidRDefault="00B91D7E">
      <w:r>
        <w:continuationSeparator/>
      </w:r>
    </w:p>
  </w:footnote>
  <w:footnote w:id="1">
    <w:p w14:paraId="4B86A84A" w14:textId="77777777" w:rsidR="00F60CA9" w:rsidRDefault="00F60CA9" w:rsidP="00E26B30">
      <w:pPr>
        <w:pStyle w:val="Tekstprzypisudolnego"/>
        <w:rPr>
          <w:rStyle w:val="DeltaViewInsertion"/>
          <w:rFonts w:ascii="Times New Roman" w:hAnsi="Times New Roman"/>
          <w:b w:val="0"/>
          <w:szCs w:val="18"/>
        </w:rPr>
      </w:pPr>
      <w:r>
        <w:rPr>
          <w:rStyle w:val="Odwoanieprzypisudolnego"/>
          <w:rFonts w:ascii="Times New Roman" w:hAnsi="Times New Roman"/>
          <w:i/>
          <w:sz w:val="18"/>
          <w:szCs w:val="18"/>
        </w:rPr>
        <w:footnoteRef/>
      </w:r>
      <w:r>
        <w:rPr>
          <w:rFonts w:ascii="Times New Roman" w:hAnsi="Times New Roman"/>
          <w:i/>
          <w:sz w:val="18"/>
          <w:szCs w:val="18"/>
        </w:rPr>
        <w:t xml:space="preserve"> Por. </w:t>
      </w:r>
      <w:r>
        <w:rPr>
          <w:rStyle w:val="DeltaViewInsertion"/>
          <w:rFonts w:ascii="Times New Roman" w:hAnsi="Times New Roman"/>
          <w:b w:val="0"/>
          <w:sz w:val="18"/>
          <w:szCs w:val="18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07F2EB9D" w14:textId="77777777" w:rsidR="00F60CA9" w:rsidRDefault="00F60CA9" w:rsidP="00E26B30">
      <w:pPr>
        <w:pStyle w:val="Tekstprzypisudolnego"/>
        <w:ind w:hanging="12"/>
        <w:rPr>
          <w:rStyle w:val="DeltaViewInsertion"/>
          <w:rFonts w:ascii="Times New Roman" w:hAnsi="Times New Roman"/>
          <w:b w:val="0"/>
          <w:sz w:val="18"/>
          <w:szCs w:val="18"/>
        </w:rPr>
      </w:pPr>
      <w:r>
        <w:rPr>
          <w:rStyle w:val="DeltaViewInsertion"/>
          <w:rFonts w:ascii="Times New Roman" w:hAnsi="Times New Roman"/>
          <w:b w:val="0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0D459984" w14:textId="77777777" w:rsidR="00F60CA9" w:rsidRDefault="00F60CA9" w:rsidP="00E26B30">
      <w:pPr>
        <w:pStyle w:val="Tekstprzypisudolnego"/>
        <w:ind w:hanging="12"/>
        <w:rPr>
          <w:rStyle w:val="DeltaViewInsertion"/>
          <w:rFonts w:ascii="Times New Roman" w:hAnsi="Times New Roman"/>
          <w:b w:val="0"/>
          <w:sz w:val="18"/>
          <w:szCs w:val="18"/>
        </w:rPr>
      </w:pPr>
      <w:r>
        <w:rPr>
          <w:rStyle w:val="DeltaViewInsertion"/>
          <w:rFonts w:ascii="Times New Roman" w:hAnsi="Times New Roman"/>
          <w:b w:val="0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421F0843" w14:textId="77777777" w:rsidR="00F60CA9" w:rsidRDefault="00F60CA9" w:rsidP="00E26B30">
      <w:pPr>
        <w:pStyle w:val="Tekstprzypisudolnego"/>
        <w:ind w:hanging="12"/>
      </w:pPr>
      <w:r>
        <w:rPr>
          <w:rStyle w:val="DeltaViewInsertion"/>
          <w:rFonts w:ascii="Times New Roman" w:hAnsi="Times New Roman"/>
          <w:b w:val="0"/>
          <w:sz w:val="18"/>
          <w:szCs w:val="18"/>
        </w:rPr>
        <w:t>Średnie przedsiębiorstwa: przedsiębiorstwa, które nie są mikroprzedsiębiorstwami ani małymi przedsiębiorstwami</w:t>
      </w:r>
      <w:r>
        <w:rPr>
          <w:rFonts w:ascii="Times New Roman" w:hAnsi="Times New Roman"/>
          <w:i/>
          <w:sz w:val="18"/>
          <w:szCs w:val="18"/>
        </w:rPr>
        <w:t xml:space="preserve"> i które zatrudniają mniej niż 250 osób i których roczny obrót nie przekracza 50 milionów EUR lub roczna suma bilansowa nie przekracza 43 milionów EUR.</w:t>
      </w:r>
    </w:p>
    <w:p w14:paraId="3B8CCBBB" w14:textId="77777777" w:rsidR="00F60CA9" w:rsidRDefault="00F60CA9" w:rsidP="00E26B30">
      <w:pPr>
        <w:pStyle w:val="Tekstprzypisudolnego"/>
      </w:pPr>
    </w:p>
  </w:footnote>
  <w:footnote w:id="2">
    <w:p w14:paraId="23709329" w14:textId="77777777" w:rsidR="00F60CA9" w:rsidRDefault="00F60CA9" w:rsidP="00E26B30">
      <w:pPr>
        <w:pStyle w:val="Tekstprzypisudolnego"/>
        <w:rPr>
          <w:sz w:val="16"/>
          <w:szCs w:val="18"/>
        </w:rPr>
      </w:pPr>
      <w:r w:rsidRPr="00D002F8">
        <w:rPr>
          <w:rStyle w:val="Odwoanieprzypisudolnego"/>
          <w:sz w:val="16"/>
          <w:szCs w:val="18"/>
        </w:rPr>
        <w:footnoteRef/>
      </w:r>
      <w:r w:rsidRPr="00D002F8">
        <w:rPr>
          <w:sz w:val="16"/>
          <w:szCs w:val="18"/>
        </w:rPr>
        <w:t xml:space="preserve"> Niepotrzebne skreślić. Gdy wybór oferty prowadzi do powstania obowiązku podatkowego u Zamawiającego, Wykonawca zobligowany jest do wypełnienia pozycji 1) i 2) w pkt VII.1 druku oferty.</w:t>
      </w:r>
    </w:p>
    <w:p w14:paraId="30CA57A6" w14:textId="77777777" w:rsidR="00F60CA9" w:rsidRDefault="00F60CA9" w:rsidP="00E26B30">
      <w:pPr>
        <w:pStyle w:val="Tekstprzypisudolnego"/>
        <w:rPr>
          <w:sz w:val="16"/>
          <w:szCs w:val="18"/>
        </w:rPr>
      </w:pPr>
    </w:p>
    <w:p w14:paraId="5D914748" w14:textId="77777777" w:rsidR="00F60CA9" w:rsidRPr="009376FF" w:rsidRDefault="00F60CA9" w:rsidP="00E26B30">
      <w:pPr>
        <w:rPr>
          <w:sz w:val="14"/>
          <w:szCs w:val="14"/>
        </w:rPr>
      </w:pPr>
    </w:p>
    <w:p w14:paraId="2968760A" w14:textId="77777777" w:rsidR="00F60CA9" w:rsidRPr="009376FF" w:rsidRDefault="00F60CA9" w:rsidP="00E26B30">
      <w:pPr>
        <w:spacing w:line="276" w:lineRule="auto"/>
        <w:ind w:left="142" w:hanging="142"/>
        <w:rPr>
          <w:rFonts w:ascii="Arial" w:eastAsia="Calibri" w:hAnsi="Arial" w:cs="Arial"/>
          <w:sz w:val="16"/>
          <w:szCs w:val="16"/>
        </w:rPr>
      </w:pPr>
      <w:r w:rsidRPr="009376FF">
        <w:rPr>
          <w:rFonts w:ascii="Arial" w:eastAsia="Calibri" w:hAnsi="Arial" w:cs="Arial"/>
          <w:color w:val="000000"/>
          <w:sz w:val="16"/>
          <w:szCs w:val="16"/>
        </w:rPr>
        <w:t xml:space="preserve">* W przypadku gdy wykonawca </w:t>
      </w:r>
      <w:r w:rsidRPr="009376FF">
        <w:rPr>
          <w:rFonts w:ascii="Arial" w:eastAsia="Calibri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7853227" w14:textId="77777777" w:rsidR="00F60CA9" w:rsidRDefault="00F60CA9" w:rsidP="00E26B30">
      <w:pPr>
        <w:pStyle w:val="Tekstprzypisudolnego"/>
        <w:rPr>
          <w:sz w:val="16"/>
          <w:szCs w:val="18"/>
        </w:rPr>
      </w:pPr>
    </w:p>
    <w:p w14:paraId="3BE1D7D0" w14:textId="77777777" w:rsidR="00F60CA9" w:rsidRPr="00966B99" w:rsidRDefault="00F60CA9" w:rsidP="00E26B30">
      <w:pPr>
        <w:pStyle w:val="Tekstprzypisudolnego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60278" w14:textId="77777777" w:rsidR="00F60CA9" w:rsidRDefault="00F60CA9">
    <w:pPr>
      <w:pStyle w:val="Nagwek"/>
    </w:pPr>
  </w:p>
  <w:p w14:paraId="385994FA" w14:textId="6D5C4B19" w:rsidR="00F60CA9" w:rsidRDefault="00F60CA9" w:rsidP="003F7C11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0B0DB" w14:textId="77777777" w:rsidR="00F60CA9" w:rsidRDefault="00F60CA9">
    <w:pPr>
      <w:pStyle w:val="Nagwek"/>
    </w:pPr>
  </w:p>
  <w:p w14:paraId="10FE70F9" w14:textId="77777777" w:rsidR="00F60CA9" w:rsidRDefault="00F60CA9">
    <w:pPr>
      <w:pStyle w:val="Nagwek"/>
    </w:pPr>
  </w:p>
  <w:p w14:paraId="14BE8250" w14:textId="7D9155F7" w:rsidR="00F60CA9" w:rsidRDefault="00F60CA9">
    <w:pPr>
      <w:pStyle w:val="Nagwek"/>
      <w:rPr>
        <w:noProof/>
      </w:rPr>
    </w:pPr>
    <w:r w:rsidRPr="00694323">
      <w:rPr>
        <w:noProof/>
        <w:lang w:val="pl-PL" w:eastAsia="pl-PL"/>
      </w:rPr>
      <w:drawing>
        <wp:inline distT="0" distB="0" distL="0" distR="0" wp14:anchorId="7810A006" wp14:editId="3BC1F7D9">
          <wp:extent cx="601980" cy="701040"/>
          <wp:effectExtent l="0" t="0" r="7620" b="3810"/>
          <wp:docPr id="11" name="Obraz 1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ahoma" w:eastAsia="Times New Roman" w:hAnsi="Tahoma" w:cs="Tahoma"/>
        <w:b/>
        <w:sz w:val="20"/>
        <w:szCs w:val="20"/>
      </w:rPr>
    </w:lvl>
  </w:abstractNum>
  <w:abstractNum w:abstractNumId="1" w15:restartNumberingAfterBreak="0">
    <w:nsid w:val="00000003"/>
    <w:multiLevelType w:val="multilevel"/>
    <w:tmpl w:val="00000003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3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2610896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8"/>
    <w:multiLevelType w:val="multilevel"/>
    <w:tmpl w:val="B6149384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A"/>
    <w:multiLevelType w:val="multilevel"/>
    <w:tmpl w:val="6F4E659A"/>
    <w:lvl w:ilvl="0">
      <w:start w:val="1"/>
      <w:numFmt w:val="decimal"/>
      <w:lvlText w:val="%1."/>
      <w:lvlJc w:val="left"/>
      <w:pPr>
        <w:tabs>
          <w:tab w:val="num" w:pos="0"/>
        </w:tabs>
        <w:ind w:left="704" w:hanging="360"/>
      </w:pPr>
    </w:lvl>
    <w:lvl w:ilvl="1">
      <w:start w:val="1"/>
      <w:numFmt w:val="decimal"/>
      <w:isLgl/>
      <w:lvlText w:val="%1.%2.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4" w:hanging="1800"/>
      </w:pPr>
      <w:rPr>
        <w:rFonts w:hint="default"/>
      </w:rPr>
    </w:lvl>
  </w:abstractNum>
  <w:abstractNum w:abstractNumId="6" w15:restartNumberingAfterBreak="0">
    <w:nsid w:val="0000000F"/>
    <w:multiLevelType w:val="multilevel"/>
    <w:tmpl w:val="516874DC"/>
    <w:name w:val="WW8Num97"/>
    <w:lvl w:ilvl="0">
      <w:start w:val="6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-1080"/>
        </w:tabs>
        <w:ind w:left="360" w:hanging="360"/>
      </w:pPr>
      <w:rPr>
        <w:b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8" w15:restartNumberingAfterBreak="0">
    <w:nsid w:val="00000013"/>
    <w:multiLevelType w:val="singleLevel"/>
    <w:tmpl w:val="856E465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00000017"/>
    <w:multiLevelType w:val="multilevel"/>
    <w:tmpl w:val="7848D080"/>
    <w:name w:val="WW8Num23"/>
    <w:lvl w:ilvl="0">
      <w:start w:val="1"/>
      <w:numFmt w:val="decimal"/>
      <w:lvlText w:val="%1)"/>
      <w:lvlJc w:val="left"/>
      <w:pPr>
        <w:tabs>
          <w:tab w:val="num" w:pos="-77"/>
        </w:tabs>
        <w:ind w:left="643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-1080"/>
        </w:tabs>
        <w:ind w:left="360" w:hanging="360"/>
      </w:pPr>
      <w:rPr>
        <w:rFonts w:ascii="Tahoma" w:eastAsia="Times New Roman" w:hAnsi="Tahoma" w:cs="Tahoma"/>
        <w:i w:val="0"/>
        <w:i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-1697"/>
        </w:tabs>
        <w:ind w:left="463" w:hanging="180"/>
      </w:pPr>
      <w:rPr>
        <w:rFonts w:hint="default"/>
        <w:b w:val="0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22"/>
    <w:multiLevelType w:val="multilevel"/>
    <w:tmpl w:val="3910A6FE"/>
    <w:name w:val="WW8Num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1" w15:restartNumberingAfterBreak="0">
    <w:nsid w:val="00000024"/>
    <w:multiLevelType w:val="singleLevel"/>
    <w:tmpl w:val="00000024"/>
    <w:name w:val="WW8Num45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26"/>
    <w:multiLevelType w:val="multilevel"/>
    <w:tmpl w:val="879A8224"/>
    <w:name w:val="WW8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30"/>
    <w:multiLevelType w:val="singleLevel"/>
    <w:tmpl w:val="1132FEEE"/>
    <w:name w:val="WW8Num5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</w:rPr>
    </w:lvl>
  </w:abstractNum>
  <w:abstractNum w:abstractNumId="14" w15:restartNumberingAfterBreak="0">
    <w:nsid w:val="00944BEE"/>
    <w:multiLevelType w:val="hybridMultilevel"/>
    <w:tmpl w:val="5A304180"/>
    <w:name w:val="WW8Num54222222223222222222"/>
    <w:lvl w:ilvl="0" w:tplc="511C33E0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427E74"/>
    <w:multiLevelType w:val="hybridMultilevel"/>
    <w:tmpl w:val="C7861C7C"/>
    <w:name w:val="WW8Num5422222222"/>
    <w:lvl w:ilvl="0" w:tplc="159669E6">
      <w:start w:val="1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28422B7"/>
    <w:multiLevelType w:val="hybridMultilevel"/>
    <w:tmpl w:val="FD4277F4"/>
    <w:name w:val="WW8Num232"/>
    <w:lvl w:ilvl="0" w:tplc="DEDC1E76">
      <w:start w:val="8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47147D"/>
    <w:multiLevelType w:val="hybridMultilevel"/>
    <w:tmpl w:val="7ADCE2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D86CC2"/>
    <w:multiLevelType w:val="multilevel"/>
    <w:tmpl w:val="39C8F60A"/>
    <w:styleLink w:val="WW8Num9"/>
    <w:lvl w:ilvl="0">
      <w:numFmt w:val="bullet"/>
      <w:pStyle w:val="Listapunktowana1"/>
      <w:lvlText w:val=""/>
      <w:lvlJc w:val="left"/>
      <w:pPr>
        <w:ind w:left="1081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08D91C0D"/>
    <w:multiLevelType w:val="hybridMultilevel"/>
    <w:tmpl w:val="A2808148"/>
    <w:name w:val="WW8Num54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8E44383"/>
    <w:multiLevelType w:val="hybridMultilevel"/>
    <w:tmpl w:val="55DAE8E4"/>
    <w:name w:val="WW8Num542222222"/>
    <w:lvl w:ilvl="0" w:tplc="2B640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A3F462D"/>
    <w:multiLevelType w:val="hybridMultilevel"/>
    <w:tmpl w:val="F648B3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B0C7358"/>
    <w:multiLevelType w:val="hybridMultilevel"/>
    <w:tmpl w:val="787EE4FE"/>
    <w:lvl w:ilvl="0" w:tplc="74846D1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0D1B018C"/>
    <w:multiLevelType w:val="hybridMultilevel"/>
    <w:tmpl w:val="FD22A9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EE8E0C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  <w:b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5E4C0BA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8A7911"/>
    <w:multiLevelType w:val="hybridMultilevel"/>
    <w:tmpl w:val="E7984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060072"/>
    <w:multiLevelType w:val="hybridMultilevel"/>
    <w:tmpl w:val="661E2154"/>
    <w:lvl w:ilvl="0" w:tplc="04150017">
      <w:start w:val="1"/>
      <w:numFmt w:val="lowerLetter"/>
      <w:lvlText w:val="%1)"/>
      <w:lvlJc w:val="left"/>
      <w:pPr>
        <w:ind w:left="-148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-687" w:hanging="360"/>
      </w:pPr>
    </w:lvl>
    <w:lvl w:ilvl="2" w:tplc="0415001B" w:tentative="1">
      <w:start w:val="1"/>
      <w:numFmt w:val="lowerRoman"/>
      <w:lvlText w:val="%3."/>
      <w:lvlJc w:val="right"/>
      <w:pPr>
        <w:ind w:left="33" w:hanging="180"/>
      </w:pPr>
    </w:lvl>
    <w:lvl w:ilvl="3" w:tplc="0415000F" w:tentative="1">
      <w:start w:val="1"/>
      <w:numFmt w:val="decimal"/>
      <w:lvlText w:val="%4."/>
      <w:lvlJc w:val="left"/>
      <w:pPr>
        <w:ind w:left="753" w:hanging="360"/>
      </w:pPr>
    </w:lvl>
    <w:lvl w:ilvl="4" w:tplc="04150019" w:tentative="1">
      <w:start w:val="1"/>
      <w:numFmt w:val="lowerLetter"/>
      <w:lvlText w:val="%5."/>
      <w:lvlJc w:val="left"/>
      <w:pPr>
        <w:ind w:left="1473" w:hanging="360"/>
      </w:pPr>
    </w:lvl>
    <w:lvl w:ilvl="5" w:tplc="0415001B" w:tentative="1">
      <w:start w:val="1"/>
      <w:numFmt w:val="lowerRoman"/>
      <w:lvlText w:val="%6."/>
      <w:lvlJc w:val="right"/>
      <w:pPr>
        <w:ind w:left="2193" w:hanging="180"/>
      </w:pPr>
    </w:lvl>
    <w:lvl w:ilvl="6" w:tplc="0415000F" w:tentative="1">
      <w:start w:val="1"/>
      <w:numFmt w:val="decimal"/>
      <w:lvlText w:val="%7."/>
      <w:lvlJc w:val="left"/>
      <w:pPr>
        <w:ind w:left="2913" w:hanging="360"/>
      </w:pPr>
    </w:lvl>
    <w:lvl w:ilvl="7" w:tplc="04150019" w:tentative="1">
      <w:start w:val="1"/>
      <w:numFmt w:val="lowerLetter"/>
      <w:lvlText w:val="%8."/>
      <w:lvlJc w:val="left"/>
      <w:pPr>
        <w:ind w:left="3633" w:hanging="360"/>
      </w:pPr>
    </w:lvl>
    <w:lvl w:ilvl="8" w:tplc="0415001B" w:tentative="1">
      <w:start w:val="1"/>
      <w:numFmt w:val="lowerRoman"/>
      <w:lvlText w:val="%9."/>
      <w:lvlJc w:val="right"/>
      <w:pPr>
        <w:ind w:left="4353" w:hanging="180"/>
      </w:pPr>
    </w:lvl>
  </w:abstractNum>
  <w:abstractNum w:abstractNumId="27" w15:restartNumberingAfterBreak="0">
    <w:nsid w:val="102C101B"/>
    <w:multiLevelType w:val="hybridMultilevel"/>
    <w:tmpl w:val="0C4C2ED6"/>
    <w:name w:val="WW8Num54222222223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764352"/>
    <w:multiLevelType w:val="hybridMultilevel"/>
    <w:tmpl w:val="4162BEEA"/>
    <w:lvl w:ilvl="0" w:tplc="04150017">
      <w:start w:val="1"/>
      <w:numFmt w:val="lowerLetter"/>
      <w:lvlText w:val="%1)"/>
      <w:lvlJc w:val="left"/>
      <w:pPr>
        <w:ind w:left="1571" w:hanging="7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1F6E0327"/>
    <w:multiLevelType w:val="hybridMultilevel"/>
    <w:tmpl w:val="245AE918"/>
    <w:lvl w:ilvl="0" w:tplc="A970C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/>
        <w:dstrike w:val="0"/>
        <w:sz w:val="16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84539C"/>
    <w:multiLevelType w:val="hybridMultilevel"/>
    <w:tmpl w:val="3E72E47E"/>
    <w:name w:val="WW8Num54222222223"/>
    <w:lvl w:ilvl="0" w:tplc="BA76B7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4BCF34C">
      <w:start w:val="1"/>
      <w:numFmt w:val="low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23A4551"/>
    <w:multiLevelType w:val="hybridMultilevel"/>
    <w:tmpl w:val="B0264C44"/>
    <w:lvl w:ilvl="0" w:tplc="0D2472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3B916B4"/>
    <w:multiLevelType w:val="multilevel"/>
    <w:tmpl w:val="1A185ED8"/>
    <w:name w:val="WW8Num1162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/>
        <w:bCs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644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4" w15:restartNumberingAfterBreak="0">
    <w:nsid w:val="23EE296E"/>
    <w:multiLevelType w:val="multilevel"/>
    <w:tmpl w:val="7428820C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ahoma" w:hAnsi="Arial" w:cs="Arial"/>
        <w:b/>
        <w:sz w:val="20"/>
        <w:szCs w:val="8"/>
      </w:rPr>
    </w:lvl>
    <w:lvl w:ilvl="1">
      <w:start w:val="1"/>
      <w:numFmt w:val="decimal"/>
      <w:lvlText w:val="%2."/>
      <w:lvlJc w:val="left"/>
      <w:pPr>
        <w:tabs>
          <w:tab w:val="num" w:pos="-153"/>
        </w:tabs>
        <w:ind w:left="927" w:hanging="360"/>
      </w:pPr>
      <w:rPr>
        <w:rFonts w:ascii="Times New Roman" w:eastAsia="Tahoma" w:hAnsi="Times New Roman" w:cs="Times New Roman"/>
        <w:b w:val="0"/>
        <w:bCs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b/>
        <w:color w:val="auto"/>
      </w:rPr>
    </w:lvl>
    <w:lvl w:ilvl="3">
      <w:start w:val="1"/>
      <w:numFmt w:val="decimal"/>
      <w:lvlText w:val="%4."/>
      <w:lvlJc w:val="left"/>
      <w:pPr>
        <w:tabs>
          <w:tab w:val="num" w:pos="-873"/>
        </w:tabs>
        <w:ind w:left="927" w:hanging="360"/>
      </w:pPr>
      <w:rPr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5" w15:restartNumberingAfterBreak="0">
    <w:nsid w:val="26BE7E3A"/>
    <w:multiLevelType w:val="hybridMultilevel"/>
    <w:tmpl w:val="A146813A"/>
    <w:styleLink w:val="WWNum32"/>
    <w:lvl w:ilvl="0" w:tplc="7924E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7330DB8"/>
    <w:multiLevelType w:val="hybridMultilevel"/>
    <w:tmpl w:val="0E427DB6"/>
    <w:styleLink w:val="WWNum31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9C805FE8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7495AFD"/>
    <w:multiLevelType w:val="hybridMultilevel"/>
    <w:tmpl w:val="16E22198"/>
    <w:lvl w:ilvl="0" w:tplc="8A30F89C">
      <w:start w:val="8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486960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83774BB"/>
    <w:multiLevelType w:val="hybridMultilevel"/>
    <w:tmpl w:val="0EDEBB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293470D0"/>
    <w:multiLevelType w:val="multilevel"/>
    <w:tmpl w:val="6F04742C"/>
    <w:name w:val="WW8Num3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/>
      </w:rPr>
    </w:lvl>
    <w:lvl w:ilvl="1">
      <w:start w:val="1"/>
      <w:numFmt w:val="decimal"/>
      <w:lvlText w:val="%2)"/>
      <w:lvlJc w:val="left"/>
      <w:pPr>
        <w:tabs>
          <w:tab w:val="num" w:pos="4755"/>
        </w:tabs>
        <w:ind w:left="475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2A2C0479"/>
    <w:multiLevelType w:val="hybridMultilevel"/>
    <w:tmpl w:val="FCE4704E"/>
    <w:lvl w:ilvl="0" w:tplc="C198880C">
      <w:start w:val="1"/>
      <w:numFmt w:val="decimal"/>
      <w:lvlText w:val="%1)"/>
      <w:lvlJc w:val="left"/>
      <w:pPr>
        <w:ind w:left="5747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1" w15:restartNumberingAfterBreak="0">
    <w:nsid w:val="2A774B5E"/>
    <w:multiLevelType w:val="hybridMultilevel"/>
    <w:tmpl w:val="57F0FBD0"/>
    <w:lvl w:ilvl="0" w:tplc="74846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2D771E"/>
    <w:multiLevelType w:val="hybridMultilevel"/>
    <w:tmpl w:val="B5C6FA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E36791F"/>
    <w:multiLevelType w:val="hybridMultilevel"/>
    <w:tmpl w:val="CD908FBC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4" w15:restartNumberingAfterBreak="0">
    <w:nsid w:val="2EC02BEB"/>
    <w:multiLevelType w:val="multilevel"/>
    <w:tmpl w:val="07185C3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F5E643C"/>
    <w:multiLevelType w:val="hybridMultilevel"/>
    <w:tmpl w:val="777C4AFC"/>
    <w:lvl w:ilvl="0" w:tplc="FC8AC6C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5007569"/>
    <w:multiLevelType w:val="multilevel"/>
    <w:tmpl w:val="31A63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7101D3E"/>
    <w:multiLevelType w:val="multilevel"/>
    <w:tmpl w:val="35D6D40C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none"/>
      <w:pStyle w:val="Ustp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48" w15:restartNumberingAfterBreak="0">
    <w:nsid w:val="37D35255"/>
    <w:multiLevelType w:val="hybridMultilevel"/>
    <w:tmpl w:val="90C44200"/>
    <w:name w:val="WW8Num54222222223222222"/>
    <w:lvl w:ilvl="0" w:tplc="48FEBA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0F0FBD"/>
    <w:multiLevelType w:val="hybridMultilevel"/>
    <w:tmpl w:val="334C3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A256BA2"/>
    <w:multiLevelType w:val="hybridMultilevel"/>
    <w:tmpl w:val="0862FC16"/>
    <w:lvl w:ilvl="0" w:tplc="A36C03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403B5E09"/>
    <w:multiLevelType w:val="hybridMultilevel"/>
    <w:tmpl w:val="9950396C"/>
    <w:name w:val="WW8Num54222222222"/>
    <w:lvl w:ilvl="0" w:tplc="36B4EAF0">
      <w:start w:val="10"/>
      <w:numFmt w:val="decimal"/>
      <w:lvlText w:val="%1."/>
      <w:lvlJc w:val="left"/>
      <w:pPr>
        <w:ind w:left="2345" w:hanging="360"/>
      </w:pPr>
      <w:rPr>
        <w:rFonts w:ascii="Tahoma" w:eastAsia="Times New Roman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 w15:restartNumberingAfterBreak="0">
    <w:nsid w:val="436540E4"/>
    <w:multiLevelType w:val="hybridMultilevel"/>
    <w:tmpl w:val="D2A472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51C114F"/>
    <w:multiLevelType w:val="hybridMultilevel"/>
    <w:tmpl w:val="DA9AC094"/>
    <w:lvl w:ilvl="0" w:tplc="00000003">
      <w:start w:val="1"/>
      <w:numFmt w:val="decimal"/>
      <w:lvlText w:val="%1."/>
      <w:lvlJc w:val="left"/>
      <w:pPr>
        <w:ind w:left="720" w:hanging="360"/>
      </w:pPr>
      <w:rPr>
        <w:rFonts w:ascii="Symbol" w:hAnsi="Symbol"/>
      </w:rPr>
    </w:lvl>
    <w:lvl w:ilvl="1" w:tplc="9F285086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  <w:color w:val="auto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8315301"/>
    <w:multiLevelType w:val="multilevel"/>
    <w:tmpl w:val="874AB1B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  <w:color w:val="FF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56" w15:restartNumberingAfterBreak="0">
    <w:nsid w:val="4B4F5001"/>
    <w:multiLevelType w:val="hybridMultilevel"/>
    <w:tmpl w:val="F23ED802"/>
    <w:lvl w:ilvl="0" w:tplc="4E4665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B97332F"/>
    <w:multiLevelType w:val="hybridMultilevel"/>
    <w:tmpl w:val="D9D2F160"/>
    <w:lvl w:ilvl="0" w:tplc="6E9E1FD8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</w:rPr>
    </w:lvl>
    <w:lvl w:ilvl="1" w:tplc="74846D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AA3C8B"/>
    <w:multiLevelType w:val="hybridMultilevel"/>
    <w:tmpl w:val="E7380F02"/>
    <w:styleLink w:val="WWNum11"/>
    <w:lvl w:ilvl="0" w:tplc="54B06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44E4325E">
      <w:start w:val="19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DBF6D8B"/>
    <w:multiLevelType w:val="hybridMultilevel"/>
    <w:tmpl w:val="99D05EC2"/>
    <w:name w:val="WW8Num54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1125C24"/>
    <w:multiLevelType w:val="hybridMultilevel"/>
    <w:tmpl w:val="EE5492EA"/>
    <w:name w:val="WW8Num263"/>
    <w:lvl w:ilvl="0" w:tplc="A9FEFE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3245BE1"/>
    <w:multiLevelType w:val="hybridMultilevel"/>
    <w:tmpl w:val="C9148A92"/>
    <w:lvl w:ilvl="0" w:tplc="941EC596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B940E5E"/>
    <w:multiLevelType w:val="hybridMultilevel"/>
    <w:tmpl w:val="85CA1850"/>
    <w:name w:val="WW8Num542222222232"/>
    <w:lvl w:ilvl="0" w:tplc="F94C5E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C142450"/>
    <w:multiLevelType w:val="hybridMultilevel"/>
    <w:tmpl w:val="382E96FA"/>
    <w:name w:val="WW8Num5422222222322222"/>
    <w:lvl w:ilvl="0" w:tplc="1DBCF7B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73A6016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5" w15:restartNumberingAfterBreak="0">
    <w:nsid w:val="5D1074F1"/>
    <w:multiLevelType w:val="hybridMultilevel"/>
    <w:tmpl w:val="070A474C"/>
    <w:name w:val="WW8Num582"/>
    <w:lvl w:ilvl="0" w:tplc="6F1C15F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D567E2B"/>
    <w:multiLevelType w:val="multilevel"/>
    <w:tmpl w:val="3DA07FF2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pStyle w:val="Ustpnumerowany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67" w15:restartNumberingAfterBreak="0">
    <w:nsid w:val="5E36195D"/>
    <w:multiLevelType w:val="multilevel"/>
    <w:tmpl w:val="8AC66CAA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61AB293A"/>
    <w:multiLevelType w:val="hybridMultilevel"/>
    <w:tmpl w:val="7CC61A94"/>
    <w:lvl w:ilvl="0" w:tplc="E2546994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9" w15:restartNumberingAfterBreak="0">
    <w:nsid w:val="62D6015D"/>
    <w:multiLevelType w:val="hybridMultilevel"/>
    <w:tmpl w:val="18FE1C44"/>
    <w:name w:val="WW8Num5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56779D8"/>
    <w:multiLevelType w:val="hybridMultilevel"/>
    <w:tmpl w:val="89C4962E"/>
    <w:lvl w:ilvl="0" w:tplc="8DAC961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1" w15:restartNumberingAfterBreak="0">
    <w:nsid w:val="6A6D2994"/>
    <w:multiLevelType w:val="hybridMultilevel"/>
    <w:tmpl w:val="7A22D688"/>
    <w:lvl w:ilvl="0" w:tplc="9D182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CEE4734"/>
    <w:multiLevelType w:val="multilevel"/>
    <w:tmpl w:val="6D8AD8CA"/>
    <w:styleLink w:val="Styl1"/>
    <w:lvl w:ilvl="0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1"/>
      <w:numFmt w:val="none"/>
      <w:lvlText w:val="1"/>
      <w:lvlJc w:val="left"/>
      <w:pPr>
        <w:ind w:left="39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3" w15:restartNumberingAfterBreak="0">
    <w:nsid w:val="6F491F60"/>
    <w:multiLevelType w:val="hybridMultilevel"/>
    <w:tmpl w:val="539E3D8A"/>
    <w:name w:val="WW8Num542222222232222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96D0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FE85E2F"/>
    <w:multiLevelType w:val="hybridMultilevel"/>
    <w:tmpl w:val="18526E42"/>
    <w:lvl w:ilvl="0" w:tplc="74846D1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5" w15:restartNumberingAfterBreak="0">
    <w:nsid w:val="704256A8"/>
    <w:multiLevelType w:val="multilevel"/>
    <w:tmpl w:val="80141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76" w15:restartNumberingAfterBreak="0">
    <w:nsid w:val="709D7815"/>
    <w:multiLevelType w:val="hybridMultilevel"/>
    <w:tmpl w:val="8E889D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4846D1C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18A7C75"/>
    <w:multiLevelType w:val="hybridMultilevel"/>
    <w:tmpl w:val="D2405844"/>
    <w:name w:val="WW8Num5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F5092B"/>
    <w:multiLevelType w:val="hybridMultilevel"/>
    <w:tmpl w:val="D5D873E8"/>
    <w:name w:val="WW8Num5422222222322"/>
    <w:lvl w:ilvl="0" w:tplc="44E4325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4082569"/>
    <w:multiLevelType w:val="multilevel"/>
    <w:tmpl w:val="EC229978"/>
    <w:styleLink w:val="WWNum3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80" w15:restartNumberingAfterBreak="0">
    <w:nsid w:val="75883FBA"/>
    <w:multiLevelType w:val="hybridMultilevel"/>
    <w:tmpl w:val="07A801F4"/>
    <w:name w:val="WW8Num54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A39352F"/>
    <w:multiLevelType w:val="hybridMultilevel"/>
    <w:tmpl w:val="CD9A3954"/>
    <w:lvl w:ilvl="0" w:tplc="D51662E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C5D5E7F"/>
    <w:multiLevelType w:val="hybridMultilevel"/>
    <w:tmpl w:val="4FE8E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C5E73A3"/>
    <w:multiLevelType w:val="hybridMultilevel"/>
    <w:tmpl w:val="EB22FA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70615">
    <w:abstractNumId w:val="58"/>
  </w:num>
  <w:num w:numId="2" w16cid:durableId="194005528">
    <w:abstractNumId w:val="83"/>
  </w:num>
  <w:num w:numId="3" w16cid:durableId="239873739">
    <w:abstractNumId w:val="36"/>
  </w:num>
  <w:num w:numId="4" w16cid:durableId="97411338">
    <w:abstractNumId w:val="53"/>
  </w:num>
  <w:num w:numId="5" w16cid:durableId="2146777521">
    <w:abstractNumId w:val="66"/>
  </w:num>
  <w:num w:numId="6" w16cid:durableId="1424108593">
    <w:abstractNumId w:val="47"/>
  </w:num>
  <w:num w:numId="7" w16cid:durableId="455565272">
    <w:abstractNumId w:val="5"/>
  </w:num>
  <w:num w:numId="8" w16cid:durableId="1717391354">
    <w:abstractNumId w:val="17"/>
  </w:num>
  <w:num w:numId="9" w16cid:durableId="2001033104">
    <w:abstractNumId w:val="52"/>
    <w:lvlOverride w:ilvl="0">
      <w:startOverride w:val="1"/>
    </w:lvlOverride>
  </w:num>
  <w:num w:numId="10" w16cid:durableId="811870784">
    <w:abstractNumId w:val="72"/>
  </w:num>
  <w:num w:numId="11" w16cid:durableId="2079664307">
    <w:abstractNumId w:val="64"/>
    <w:lvlOverride w:ilvl="0">
      <w:startOverride w:val="1"/>
    </w:lvlOverride>
  </w:num>
  <w:num w:numId="12" w16cid:durableId="2009552645">
    <w:abstractNumId w:val="32"/>
  </w:num>
  <w:num w:numId="13" w16cid:durableId="1453094865">
    <w:abstractNumId w:val="81"/>
  </w:num>
  <w:num w:numId="14" w16cid:durableId="531311432">
    <w:abstractNumId w:val="18"/>
  </w:num>
  <w:num w:numId="15" w16cid:durableId="1940791705">
    <w:abstractNumId w:val="22"/>
  </w:num>
  <w:num w:numId="16" w16cid:durableId="2082408835">
    <w:abstractNumId w:val="54"/>
  </w:num>
  <w:num w:numId="17" w16cid:durableId="1849173973">
    <w:abstractNumId w:val="25"/>
  </w:num>
  <w:num w:numId="18" w16cid:durableId="188613069">
    <w:abstractNumId w:val="35"/>
  </w:num>
  <w:num w:numId="19" w16cid:durableId="1386679624">
    <w:abstractNumId w:val="67"/>
  </w:num>
  <w:num w:numId="20" w16cid:durableId="1990598337">
    <w:abstractNumId w:val="79"/>
  </w:num>
  <w:num w:numId="21" w16cid:durableId="406922202">
    <w:abstractNumId w:val="31"/>
  </w:num>
  <w:num w:numId="22" w16cid:durableId="944963933">
    <w:abstractNumId w:val="19"/>
    <w:lvlOverride w:ilvl="0">
      <w:lvl w:ilvl="0">
        <w:numFmt w:val="bullet"/>
        <w:pStyle w:val="Listapunktowana1"/>
        <w:lvlText w:val=""/>
        <w:lvlJc w:val="left"/>
        <w:pPr>
          <w:ind w:left="928" w:hanging="360"/>
        </w:pPr>
        <w:rPr>
          <w:rFonts w:ascii="Symbol" w:hAnsi="Symbol" w:cs="Symbol"/>
          <w:color w:val="000000"/>
        </w:rPr>
      </w:lvl>
    </w:lvlOverride>
  </w:num>
  <w:num w:numId="23" w16cid:durableId="1436634400">
    <w:abstractNumId w:val="19"/>
  </w:num>
  <w:num w:numId="24" w16cid:durableId="848645174">
    <w:abstractNumId w:val="82"/>
  </w:num>
  <w:num w:numId="25" w16cid:durableId="420640555">
    <w:abstractNumId w:val="34"/>
  </w:num>
  <w:num w:numId="26" w16cid:durableId="955601210">
    <w:abstractNumId w:val="9"/>
  </w:num>
  <w:num w:numId="27" w16cid:durableId="1549298683">
    <w:abstractNumId w:val="49"/>
  </w:num>
  <w:num w:numId="28" w16cid:durableId="782312394">
    <w:abstractNumId w:val="42"/>
  </w:num>
  <w:num w:numId="29" w16cid:durableId="174267965">
    <w:abstractNumId w:val="76"/>
  </w:num>
  <w:num w:numId="30" w16cid:durableId="623464065">
    <w:abstractNumId w:val="71"/>
  </w:num>
  <w:num w:numId="31" w16cid:durableId="1366177710">
    <w:abstractNumId w:val="45"/>
  </w:num>
  <w:num w:numId="32" w16cid:durableId="1822382972">
    <w:abstractNumId w:val="57"/>
  </w:num>
  <w:num w:numId="33" w16cid:durableId="1329820615">
    <w:abstractNumId w:val="14"/>
  </w:num>
  <w:num w:numId="34" w16cid:durableId="1361391171">
    <w:abstractNumId w:val="40"/>
  </w:num>
  <w:num w:numId="35" w16cid:durableId="217282701">
    <w:abstractNumId w:val="44"/>
  </w:num>
  <w:num w:numId="36" w16cid:durableId="360742425">
    <w:abstractNumId w:val="24"/>
  </w:num>
  <w:num w:numId="37" w16cid:durableId="313685375">
    <w:abstractNumId w:val="61"/>
  </w:num>
  <w:num w:numId="38" w16cid:durableId="2005235718">
    <w:abstractNumId w:val="23"/>
  </w:num>
  <w:num w:numId="39" w16cid:durableId="159274179">
    <w:abstractNumId w:val="38"/>
  </w:num>
  <w:num w:numId="40" w16cid:durableId="1778788437">
    <w:abstractNumId w:val="41"/>
  </w:num>
  <w:num w:numId="41" w16cid:durableId="1721786739">
    <w:abstractNumId w:val="74"/>
  </w:num>
  <w:num w:numId="42" w16cid:durableId="856114335">
    <w:abstractNumId w:val="37"/>
  </w:num>
  <w:num w:numId="43" w16cid:durableId="2142459003">
    <w:abstractNumId w:val="56"/>
  </w:num>
  <w:num w:numId="44" w16cid:durableId="1922329090">
    <w:abstractNumId w:val="26"/>
  </w:num>
  <w:num w:numId="45" w16cid:durableId="1905801029">
    <w:abstractNumId w:val="75"/>
  </w:num>
  <w:num w:numId="46" w16cid:durableId="1649244349">
    <w:abstractNumId w:val="28"/>
  </w:num>
  <w:num w:numId="47" w16cid:durableId="158035404">
    <w:abstractNumId w:val="55"/>
  </w:num>
  <w:num w:numId="48" w16cid:durableId="948122108">
    <w:abstractNumId w:val="50"/>
  </w:num>
  <w:num w:numId="49" w16cid:durableId="2023973327">
    <w:abstractNumId w:val="70"/>
  </w:num>
  <w:num w:numId="50" w16cid:durableId="722675450">
    <w:abstractNumId w:val="68"/>
  </w:num>
  <w:num w:numId="51" w16cid:durableId="963929556">
    <w:abstractNumId w:val="84"/>
  </w:num>
  <w:num w:numId="52" w16cid:durableId="204223442">
    <w:abstractNumId w:val="43"/>
  </w:num>
  <w:num w:numId="53" w16cid:durableId="1486704568">
    <w:abstractNumId w:val="46"/>
  </w:num>
  <w:num w:numId="54" w16cid:durableId="1927569515">
    <w:abstractNumId w:val="2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306"/>
    <w:rsid w:val="00000DE1"/>
    <w:rsid w:val="00001388"/>
    <w:rsid w:val="00002B1C"/>
    <w:rsid w:val="00002F9B"/>
    <w:rsid w:val="00007946"/>
    <w:rsid w:val="000109CD"/>
    <w:rsid w:val="000131B9"/>
    <w:rsid w:val="00013430"/>
    <w:rsid w:val="0001572D"/>
    <w:rsid w:val="00017276"/>
    <w:rsid w:val="000172A7"/>
    <w:rsid w:val="0002504F"/>
    <w:rsid w:val="0002559D"/>
    <w:rsid w:val="00025A55"/>
    <w:rsid w:val="00027580"/>
    <w:rsid w:val="00030CDA"/>
    <w:rsid w:val="00032D50"/>
    <w:rsid w:val="00033C50"/>
    <w:rsid w:val="00035248"/>
    <w:rsid w:val="00036580"/>
    <w:rsid w:val="00037506"/>
    <w:rsid w:val="00041137"/>
    <w:rsid w:val="0004180F"/>
    <w:rsid w:val="00042E61"/>
    <w:rsid w:val="00044529"/>
    <w:rsid w:val="00046EC4"/>
    <w:rsid w:val="000479A2"/>
    <w:rsid w:val="000513EE"/>
    <w:rsid w:val="000516AE"/>
    <w:rsid w:val="00053B75"/>
    <w:rsid w:val="0005467C"/>
    <w:rsid w:val="0005581C"/>
    <w:rsid w:val="00056813"/>
    <w:rsid w:val="00061DD7"/>
    <w:rsid w:val="00065ACC"/>
    <w:rsid w:val="000665A2"/>
    <w:rsid w:val="000672D6"/>
    <w:rsid w:val="00071154"/>
    <w:rsid w:val="00071DE5"/>
    <w:rsid w:val="00073CF2"/>
    <w:rsid w:val="00073DC6"/>
    <w:rsid w:val="00075715"/>
    <w:rsid w:val="000760BB"/>
    <w:rsid w:val="00084458"/>
    <w:rsid w:val="000859EC"/>
    <w:rsid w:val="000861ED"/>
    <w:rsid w:val="00090445"/>
    <w:rsid w:val="00092810"/>
    <w:rsid w:val="0009287C"/>
    <w:rsid w:val="00092F0F"/>
    <w:rsid w:val="00094CC4"/>
    <w:rsid w:val="0009775A"/>
    <w:rsid w:val="000A003E"/>
    <w:rsid w:val="000A1AFF"/>
    <w:rsid w:val="000A22EB"/>
    <w:rsid w:val="000B1BC2"/>
    <w:rsid w:val="000B31EC"/>
    <w:rsid w:val="000B37EC"/>
    <w:rsid w:val="000B443D"/>
    <w:rsid w:val="000C10B6"/>
    <w:rsid w:val="000C1291"/>
    <w:rsid w:val="000C133A"/>
    <w:rsid w:val="000C17C2"/>
    <w:rsid w:val="000C2B5A"/>
    <w:rsid w:val="000C3522"/>
    <w:rsid w:val="000C3BE2"/>
    <w:rsid w:val="000C4063"/>
    <w:rsid w:val="000C4679"/>
    <w:rsid w:val="000C539C"/>
    <w:rsid w:val="000C7CD5"/>
    <w:rsid w:val="000D1B09"/>
    <w:rsid w:val="000D29A0"/>
    <w:rsid w:val="000D55BC"/>
    <w:rsid w:val="000E0C2E"/>
    <w:rsid w:val="000E12C8"/>
    <w:rsid w:val="000E2EF9"/>
    <w:rsid w:val="000E5A13"/>
    <w:rsid w:val="000E7722"/>
    <w:rsid w:val="000E7A6A"/>
    <w:rsid w:val="000F425A"/>
    <w:rsid w:val="000F46F5"/>
    <w:rsid w:val="000F6D91"/>
    <w:rsid w:val="000F7EE6"/>
    <w:rsid w:val="00100FE5"/>
    <w:rsid w:val="0010309E"/>
    <w:rsid w:val="00104005"/>
    <w:rsid w:val="001131D9"/>
    <w:rsid w:val="00113C03"/>
    <w:rsid w:val="00114620"/>
    <w:rsid w:val="00115B0B"/>
    <w:rsid w:val="0012512D"/>
    <w:rsid w:val="001278BB"/>
    <w:rsid w:val="00130039"/>
    <w:rsid w:val="001349B4"/>
    <w:rsid w:val="00134B73"/>
    <w:rsid w:val="001367E8"/>
    <w:rsid w:val="001370B1"/>
    <w:rsid w:val="00137C58"/>
    <w:rsid w:val="0014335B"/>
    <w:rsid w:val="00143C38"/>
    <w:rsid w:val="00143F99"/>
    <w:rsid w:val="001456C8"/>
    <w:rsid w:val="00150A66"/>
    <w:rsid w:val="00150C3E"/>
    <w:rsid w:val="001524C8"/>
    <w:rsid w:val="00153297"/>
    <w:rsid w:val="00153470"/>
    <w:rsid w:val="0015528F"/>
    <w:rsid w:val="00164ECB"/>
    <w:rsid w:val="00166492"/>
    <w:rsid w:val="001704AD"/>
    <w:rsid w:val="001704BA"/>
    <w:rsid w:val="00171358"/>
    <w:rsid w:val="0017172E"/>
    <w:rsid w:val="0017299F"/>
    <w:rsid w:val="001731CD"/>
    <w:rsid w:val="0017611D"/>
    <w:rsid w:val="00176985"/>
    <w:rsid w:val="001773BB"/>
    <w:rsid w:val="00180226"/>
    <w:rsid w:val="00180C89"/>
    <w:rsid w:val="001818A7"/>
    <w:rsid w:val="001859D2"/>
    <w:rsid w:val="00186FC8"/>
    <w:rsid w:val="0019074A"/>
    <w:rsid w:val="00190F6F"/>
    <w:rsid w:val="00191AB0"/>
    <w:rsid w:val="00192C03"/>
    <w:rsid w:val="001940B2"/>
    <w:rsid w:val="0019532F"/>
    <w:rsid w:val="001954D6"/>
    <w:rsid w:val="00195BDC"/>
    <w:rsid w:val="001961F2"/>
    <w:rsid w:val="001962D0"/>
    <w:rsid w:val="00196308"/>
    <w:rsid w:val="001963DC"/>
    <w:rsid w:val="00196E42"/>
    <w:rsid w:val="001A2C87"/>
    <w:rsid w:val="001A310B"/>
    <w:rsid w:val="001A337E"/>
    <w:rsid w:val="001A504E"/>
    <w:rsid w:val="001A60D8"/>
    <w:rsid w:val="001A7975"/>
    <w:rsid w:val="001B1594"/>
    <w:rsid w:val="001B2467"/>
    <w:rsid w:val="001B44D2"/>
    <w:rsid w:val="001B593B"/>
    <w:rsid w:val="001C1B98"/>
    <w:rsid w:val="001C33C1"/>
    <w:rsid w:val="001C3EA2"/>
    <w:rsid w:val="001C79F1"/>
    <w:rsid w:val="001C7CB3"/>
    <w:rsid w:val="001D0C9A"/>
    <w:rsid w:val="001D0FAA"/>
    <w:rsid w:val="001D2A51"/>
    <w:rsid w:val="001D4FF5"/>
    <w:rsid w:val="001D6B2E"/>
    <w:rsid w:val="001E05F2"/>
    <w:rsid w:val="001E0E60"/>
    <w:rsid w:val="001E15DF"/>
    <w:rsid w:val="001E2E94"/>
    <w:rsid w:val="001E49D4"/>
    <w:rsid w:val="001E4C3C"/>
    <w:rsid w:val="001E58DE"/>
    <w:rsid w:val="001E642B"/>
    <w:rsid w:val="001F252E"/>
    <w:rsid w:val="001F4728"/>
    <w:rsid w:val="001F4BD4"/>
    <w:rsid w:val="001F53F0"/>
    <w:rsid w:val="001F60B8"/>
    <w:rsid w:val="001F62B7"/>
    <w:rsid w:val="001F65A3"/>
    <w:rsid w:val="00200C21"/>
    <w:rsid w:val="00200C6B"/>
    <w:rsid w:val="002065B4"/>
    <w:rsid w:val="00217156"/>
    <w:rsid w:val="00217A13"/>
    <w:rsid w:val="0022022E"/>
    <w:rsid w:val="00220C69"/>
    <w:rsid w:val="00221967"/>
    <w:rsid w:val="00221E7A"/>
    <w:rsid w:val="00222937"/>
    <w:rsid w:val="002303B9"/>
    <w:rsid w:val="00231CBD"/>
    <w:rsid w:val="00236810"/>
    <w:rsid w:val="002374EB"/>
    <w:rsid w:val="002374ED"/>
    <w:rsid w:val="002409A2"/>
    <w:rsid w:val="00241771"/>
    <w:rsid w:val="0024224E"/>
    <w:rsid w:val="00242363"/>
    <w:rsid w:val="00242F20"/>
    <w:rsid w:val="00243791"/>
    <w:rsid w:val="002454BB"/>
    <w:rsid w:val="00246525"/>
    <w:rsid w:val="00246B01"/>
    <w:rsid w:val="00251088"/>
    <w:rsid w:val="00252F3A"/>
    <w:rsid w:val="00254F45"/>
    <w:rsid w:val="00260CB6"/>
    <w:rsid w:val="002639DB"/>
    <w:rsid w:val="0026539C"/>
    <w:rsid w:val="002672CA"/>
    <w:rsid w:val="00270678"/>
    <w:rsid w:val="002736BB"/>
    <w:rsid w:val="00273DC4"/>
    <w:rsid w:val="00273F41"/>
    <w:rsid w:val="00281C8E"/>
    <w:rsid w:val="0028348F"/>
    <w:rsid w:val="00284D8C"/>
    <w:rsid w:val="00285DA6"/>
    <w:rsid w:val="002869E6"/>
    <w:rsid w:val="00286F62"/>
    <w:rsid w:val="002911B3"/>
    <w:rsid w:val="00292DA8"/>
    <w:rsid w:val="00293993"/>
    <w:rsid w:val="00297B83"/>
    <w:rsid w:val="002A39E1"/>
    <w:rsid w:val="002A4D42"/>
    <w:rsid w:val="002A7A66"/>
    <w:rsid w:val="002B18B1"/>
    <w:rsid w:val="002B26F8"/>
    <w:rsid w:val="002B3C88"/>
    <w:rsid w:val="002B5275"/>
    <w:rsid w:val="002B6BBD"/>
    <w:rsid w:val="002C0725"/>
    <w:rsid w:val="002C474E"/>
    <w:rsid w:val="002C631E"/>
    <w:rsid w:val="002C6A42"/>
    <w:rsid w:val="002C6E35"/>
    <w:rsid w:val="002D0724"/>
    <w:rsid w:val="002D2334"/>
    <w:rsid w:val="002D2702"/>
    <w:rsid w:val="002D3049"/>
    <w:rsid w:val="002D3919"/>
    <w:rsid w:val="002D4A9D"/>
    <w:rsid w:val="002D5754"/>
    <w:rsid w:val="002D728F"/>
    <w:rsid w:val="002D73EC"/>
    <w:rsid w:val="002E048E"/>
    <w:rsid w:val="002E1B4E"/>
    <w:rsid w:val="002E24A7"/>
    <w:rsid w:val="002E2BD3"/>
    <w:rsid w:val="002E305A"/>
    <w:rsid w:val="002E3FE2"/>
    <w:rsid w:val="002E779F"/>
    <w:rsid w:val="002E7955"/>
    <w:rsid w:val="002F03CE"/>
    <w:rsid w:val="002F2266"/>
    <w:rsid w:val="002F2F46"/>
    <w:rsid w:val="002F46D7"/>
    <w:rsid w:val="002F5A75"/>
    <w:rsid w:val="002F682F"/>
    <w:rsid w:val="002F6837"/>
    <w:rsid w:val="00300089"/>
    <w:rsid w:val="00301760"/>
    <w:rsid w:val="00301FEA"/>
    <w:rsid w:val="00302510"/>
    <w:rsid w:val="00302D79"/>
    <w:rsid w:val="00304309"/>
    <w:rsid w:val="00305034"/>
    <w:rsid w:val="00306055"/>
    <w:rsid w:val="003066D0"/>
    <w:rsid w:val="00306DE1"/>
    <w:rsid w:val="00306F64"/>
    <w:rsid w:val="00307D10"/>
    <w:rsid w:val="00310632"/>
    <w:rsid w:val="003115C6"/>
    <w:rsid w:val="003126AC"/>
    <w:rsid w:val="00312A3E"/>
    <w:rsid w:val="00312BDA"/>
    <w:rsid w:val="00314A59"/>
    <w:rsid w:val="00316C37"/>
    <w:rsid w:val="00317DEB"/>
    <w:rsid w:val="00320055"/>
    <w:rsid w:val="003229F2"/>
    <w:rsid w:val="00324117"/>
    <w:rsid w:val="00326624"/>
    <w:rsid w:val="003322BE"/>
    <w:rsid w:val="0033372D"/>
    <w:rsid w:val="00333C4A"/>
    <w:rsid w:val="00333C5B"/>
    <w:rsid w:val="00336498"/>
    <w:rsid w:val="003408EC"/>
    <w:rsid w:val="00341C85"/>
    <w:rsid w:val="00345F77"/>
    <w:rsid w:val="00346233"/>
    <w:rsid w:val="00347668"/>
    <w:rsid w:val="003477F6"/>
    <w:rsid w:val="0035008E"/>
    <w:rsid w:val="00352139"/>
    <w:rsid w:val="00352D92"/>
    <w:rsid w:val="00356D67"/>
    <w:rsid w:val="0035765B"/>
    <w:rsid w:val="00360010"/>
    <w:rsid w:val="0036101D"/>
    <w:rsid w:val="003634B2"/>
    <w:rsid w:val="0036515A"/>
    <w:rsid w:val="00365742"/>
    <w:rsid w:val="00365DAA"/>
    <w:rsid w:val="003667CB"/>
    <w:rsid w:val="00367D68"/>
    <w:rsid w:val="00377176"/>
    <w:rsid w:val="0038275C"/>
    <w:rsid w:val="00382945"/>
    <w:rsid w:val="00383851"/>
    <w:rsid w:val="00383D2F"/>
    <w:rsid w:val="00384A88"/>
    <w:rsid w:val="00384B23"/>
    <w:rsid w:val="003922D7"/>
    <w:rsid w:val="00393BB2"/>
    <w:rsid w:val="00394349"/>
    <w:rsid w:val="00394763"/>
    <w:rsid w:val="003A209E"/>
    <w:rsid w:val="003A2D9B"/>
    <w:rsid w:val="003A4A48"/>
    <w:rsid w:val="003A4ECF"/>
    <w:rsid w:val="003A76FF"/>
    <w:rsid w:val="003B166A"/>
    <w:rsid w:val="003B36D1"/>
    <w:rsid w:val="003B5189"/>
    <w:rsid w:val="003B52D3"/>
    <w:rsid w:val="003B53D0"/>
    <w:rsid w:val="003B6E02"/>
    <w:rsid w:val="003B7599"/>
    <w:rsid w:val="003D0AFE"/>
    <w:rsid w:val="003D0F74"/>
    <w:rsid w:val="003D2670"/>
    <w:rsid w:val="003D4B5B"/>
    <w:rsid w:val="003E113F"/>
    <w:rsid w:val="003E30DD"/>
    <w:rsid w:val="003E4A5F"/>
    <w:rsid w:val="003E5497"/>
    <w:rsid w:val="003E7E7A"/>
    <w:rsid w:val="003F0B66"/>
    <w:rsid w:val="003F2465"/>
    <w:rsid w:val="003F2B14"/>
    <w:rsid w:val="003F493C"/>
    <w:rsid w:val="003F5E87"/>
    <w:rsid w:val="003F6805"/>
    <w:rsid w:val="003F7C11"/>
    <w:rsid w:val="0040049E"/>
    <w:rsid w:val="0040356D"/>
    <w:rsid w:val="004072E6"/>
    <w:rsid w:val="00411F7B"/>
    <w:rsid w:val="0041331B"/>
    <w:rsid w:val="00416417"/>
    <w:rsid w:val="0041704E"/>
    <w:rsid w:val="00417E3D"/>
    <w:rsid w:val="00422059"/>
    <w:rsid w:val="00422FC0"/>
    <w:rsid w:val="0042300D"/>
    <w:rsid w:val="00423D98"/>
    <w:rsid w:val="00423EB5"/>
    <w:rsid w:val="00426256"/>
    <w:rsid w:val="00427543"/>
    <w:rsid w:val="0043409D"/>
    <w:rsid w:val="00434C50"/>
    <w:rsid w:val="00436C74"/>
    <w:rsid w:val="004464A0"/>
    <w:rsid w:val="00450707"/>
    <w:rsid w:val="00451605"/>
    <w:rsid w:val="004608EF"/>
    <w:rsid w:val="00461BA5"/>
    <w:rsid w:val="00461D26"/>
    <w:rsid w:val="00467D3E"/>
    <w:rsid w:val="00473E8D"/>
    <w:rsid w:val="00474022"/>
    <w:rsid w:val="00475A30"/>
    <w:rsid w:val="00477F40"/>
    <w:rsid w:val="00481BF1"/>
    <w:rsid w:val="004824FE"/>
    <w:rsid w:val="00484AAA"/>
    <w:rsid w:val="00486872"/>
    <w:rsid w:val="00486AD0"/>
    <w:rsid w:val="00490E4D"/>
    <w:rsid w:val="00495D0E"/>
    <w:rsid w:val="004A02FA"/>
    <w:rsid w:val="004A06E3"/>
    <w:rsid w:val="004A0D14"/>
    <w:rsid w:val="004A1099"/>
    <w:rsid w:val="004A1638"/>
    <w:rsid w:val="004A1F38"/>
    <w:rsid w:val="004A2469"/>
    <w:rsid w:val="004A34A2"/>
    <w:rsid w:val="004A3E63"/>
    <w:rsid w:val="004A4BC5"/>
    <w:rsid w:val="004A5044"/>
    <w:rsid w:val="004A7083"/>
    <w:rsid w:val="004A73B8"/>
    <w:rsid w:val="004B0581"/>
    <w:rsid w:val="004B0AA9"/>
    <w:rsid w:val="004B7E15"/>
    <w:rsid w:val="004C150E"/>
    <w:rsid w:val="004C29DC"/>
    <w:rsid w:val="004C2B8B"/>
    <w:rsid w:val="004C3224"/>
    <w:rsid w:val="004C537C"/>
    <w:rsid w:val="004C7016"/>
    <w:rsid w:val="004D03C0"/>
    <w:rsid w:val="004D30D5"/>
    <w:rsid w:val="004D5B37"/>
    <w:rsid w:val="004E53AA"/>
    <w:rsid w:val="004E604A"/>
    <w:rsid w:val="004E67A2"/>
    <w:rsid w:val="004E7D72"/>
    <w:rsid w:val="004F27DC"/>
    <w:rsid w:val="004F295C"/>
    <w:rsid w:val="004F3F1B"/>
    <w:rsid w:val="004F4CBF"/>
    <w:rsid w:val="004F7D60"/>
    <w:rsid w:val="0050051F"/>
    <w:rsid w:val="00503C3A"/>
    <w:rsid w:val="00505B64"/>
    <w:rsid w:val="00505C85"/>
    <w:rsid w:val="005072AC"/>
    <w:rsid w:val="005121ED"/>
    <w:rsid w:val="00512B33"/>
    <w:rsid w:val="00513ADB"/>
    <w:rsid w:val="00514243"/>
    <w:rsid w:val="005144D6"/>
    <w:rsid w:val="00520ACF"/>
    <w:rsid w:val="00520EB2"/>
    <w:rsid w:val="0052247B"/>
    <w:rsid w:val="00523293"/>
    <w:rsid w:val="005246E7"/>
    <w:rsid w:val="005253A0"/>
    <w:rsid w:val="005263C6"/>
    <w:rsid w:val="005336AE"/>
    <w:rsid w:val="00533FD5"/>
    <w:rsid w:val="0053435F"/>
    <w:rsid w:val="00535724"/>
    <w:rsid w:val="00536837"/>
    <w:rsid w:val="00536C18"/>
    <w:rsid w:val="0053760D"/>
    <w:rsid w:val="00537F81"/>
    <w:rsid w:val="00541737"/>
    <w:rsid w:val="00545467"/>
    <w:rsid w:val="00546008"/>
    <w:rsid w:val="0054628A"/>
    <w:rsid w:val="00546353"/>
    <w:rsid w:val="00547008"/>
    <w:rsid w:val="00550467"/>
    <w:rsid w:val="0055094C"/>
    <w:rsid w:val="00551953"/>
    <w:rsid w:val="0055240C"/>
    <w:rsid w:val="005529AB"/>
    <w:rsid w:val="0055320B"/>
    <w:rsid w:val="0055377A"/>
    <w:rsid w:val="00556092"/>
    <w:rsid w:val="00556C6D"/>
    <w:rsid w:val="00557B93"/>
    <w:rsid w:val="00562AD7"/>
    <w:rsid w:val="0056301A"/>
    <w:rsid w:val="00563044"/>
    <w:rsid w:val="00563753"/>
    <w:rsid w:val="00565B41"/>
    <w:rsid w:val="00567249"/>
    <w:rsid w:val="00567C98"/>
    <w:rsid w:val="00567E4E"/>
    <w:rsid w:val="005712BE"/>
    <w:rsid w:val="005717C0"/>
    <w:rsid w:val="00572075"/>
    <w:rsid w:val="005739F0"/>
    <w:rsid w:val="00574086"/>
    <w:rsid w:val="0057478F"/>
    <w:rsid w:val="00574BD4"/>
    <w:rsid w:val="00574FCD"/>
    <w:rsid w:val="005752D4"/>
    <w:rsid w:val="00576C39"/>
    <w:rsid w:val="005817C2"/>
    <w:rsid w:val="005825EC"/>
    <w:rsid w:val="005829C4"/>
    <w:rsid w:val="005847F3"/>
    <w:rsid w:val="00584F46"/>
    <w:rsid w:val="00585A28"/>
    <w:rsid w:val="00585A41"/>
    <w:rsid w:val="005876E2"/>
    <w:rsid w:val="005944BD"/>
    <w:rsid w:val="005951D6"/>
    <w:rsid w:val="0059590C"/>
    <w:rsid w:val="005962A8"/>
    <w:rsid w:val="00597197"/>
    <w:rsid w:val="005A282E"/>
    <w:rsid w:val="005A3EBF"/>
    <w:rsid w:val="005A458D"/>
    <w:rsid w:val="005A4A14"/>
    <w:rsid w:val="005B2D40"/>
    <w:rsid w:val="005B3A22"/>
    <w:rsid w:val="005B416D"/>
    <w:rsid w:val="005C345F"/>
    <w:rsid w:val="005C431D"/>
    <w:rsid w:val="005C4E9F"/>
    <w:rsid w:val="005C5361"/>
    <w:rsid w:val="005C563F"/>
    <w:rsid w:val="005C5A73"/>
    <w:rsid w:val="005D04B0"/>
    <w:rsid w:val="005D145D"/>
    <w:rsid w:val="005D344F"/>
    <w:rsid w:val="005D3953"/>
    <w:rsid w:val="005D4232"/>
    <w:rsid w:val="005D5074"/>
    <w:rsid w:val="005D5C41"/>
    <w:rsid w:val="005D624B"/>
    <w:rsid w:val="005E1811"/>
    <w:rsid w:val="005E2EBB"/>
    <w:rsid w:val="005E3107"/>
    <w:rsid w:val="005E51FA"/>
    <w:rsid w:val="005E5265"/>
    <w:rsid w:val="005E69E5"/>
    <w:rsid w:val="005F06D7"/>
    <w:rsid w:val="005F2FD5"/>
    <w:rsid w:val="005F6169"/>
    <w:rsid w:val="005F798A"/>
    <w:rsid w:val="00602A5C"/>
    <w:rsid w:val="006031D3"/>
    <w:rsid w:val="00603DC8"/>
    <w:rsid w:val="006043E4"/>
    <w:rsid w:val="00604D3E"/>
    <w:rsid w:val="00613359"/>
    <w:rsid w:val="00613F3D"/>
    <w:rsid w:val="006147D3"/>
    <w:rsid w:val="00614D49"/>
    <w:rsid w:val="00615929"/>
    <w:rsid w:val="00616DC1"/>
    <w:rsid w:val="00617503"/>
    <w:rsid w:val="00620547"/>
    <w:rsid w:val="006216A8"/>
    <w:rsid w:val="00621EF5"/>
    <w:rsid w:val="00622794"/>
    <w:rsid w:val="00624696"/>
    <w:rsid w:val="006260A5"/>
    <w:rsid w:val="0063071A"/>
    <w:rsid w:val="0063095F"/>
    <w:rsid w:val="0063280C"/>
    <w:rsid w:val="00632891"/>
    <w:rsid w:val="00634014"/>
    <w:rsid w:val="006416AF"/>
    <w:rsid w:val="00642E61"/>
    <w:rsid w:val="00645DC3"/>
    <w:rsid w:val="006467A8"/>
    <w:rsid w:val="00646DCA"/>
    <w:rsid w:val="006470BD"/>
    <w:rsid w:val="00647E21"/>
    <w:rsid w:val="00650C97"/>
    <w:rsid w:val="006526AA"/>
    <w:rsid w:val="0065485C"/>
    <w:rsid w:val="00657B70"/>
    <w:rsid w:val="00657BA5"/>
    <w:rsid w:val="00660320"/>
    <w:rsid w:val="00662DDC"/>
    <w:rsid w:val="006646CF"/>
    <w:rsid w:val="00664B59"/>
    <w:rsid w:val="00671A9F"/>
    <w:rsid w:val="00671AAF"/>
    <w:rsid w:val="00671F06"/>
    <w:rsid w:val="0067298B"/>
    <w:rsid w:val="00673E9F"/>
    <w:rsid w:val="00673F0C"/>
    <w:rsid w:val="00673FF9"/>
    <w:rsid w:val="00676387"/>
    <w:rsid w:val="006774D2"/>
    <w:rsid w:val="00680337"/>
    <w:rsid w:val="00680620"/>
    <w:rsid w:val="0068081D"/>
    <w:rsid w:val="00682DF9"/>
    <w:rsid w:val="0068452A"/>
    <w:rsid w:val="00684AF9"/>
    <w:rsid w:val="00687EF0"/>
    <w:rsid w:val="006917DE"/>
    <w:rsid w:val="00692591"/>
    <w:rsid w:val="00692BD1"/>
    <w:rsid w:val="006937AE"/>
    <w:rsid w:val="006940CA"/>
    <w:rsid w:val="0069541E"/>
    <w:rsid w:val="0069544B"/>
    <w:rsid w:val="00697297"/>
    <w:rsid w:val="006A1C08"/>
    <w:rsid w:val="006A40B3"/>
    <w:rsid w:val="006A44DA"/>
    <w:rsid w:val="006A60D7"/>
    <w:rsid w:val="006A6AAC"/>
    <w:rsid w:val="006A6B54"/>
    <w:rsid w:val="006A6DE4"/>
    <w:rsid w:val="006B1213"/>
    <w:rsid w:val="006B2F8F"/>
    <w:rsid w:val="006B63A6"/>
    <w:rsid w:val="006B670D"/>
    <w:rsid w:val="006B6A99"/>
    <w:rsid w:val="006B6B49"/>
    <w:rsid w:val="006C0E44"/>
    <w:rsid w:val="006C1337"/>
    <w:rsid w:val="006C19A4"/>
    <w:rsid w:val="006C1AE2"/>
    <w:rsid w:val="006C258A"/>
    <w:rsid w:val="006C59A2"/>
    <w:rsid w:val="006C7380"/>
    <w:rsid w:val="006C793C"/>
    <w:rsid w:val="006E54C6"/>
    <w:rsid w:val="006E56D7"/>
    <w:rsid w:val="006F0860"/>
    <w:rsid w:val="006F0F3B"/>
    <w:rsid w:val="006F5BF6"/>
    <w:rsid w:val="006F6EA9"/>
    <w:rsid w:val="00701E72"/>
    <w:rsid w:val="00703A39"/>
    <w:rsid w:val="0070472C"/>
    <w:rsid w:val="007051A0"/>
    <w:rsid w:val="007052BA"/>
    <w:rsid w:val="00706705"/>
    <w:rsid w:val="00706C0B"/>
    <w:rsid w:val="00707D0D"/>
    <w:rsid w:val="00710162"/>
    <w:rsid w:val="0071440A"/>
    <w:rsid w:val="007145C1"/>
    <w:rsid w:val="007148D4"/>
    <w:rsid w:val="007152DA"/>
    <w:rsid w:val="00715A4A"/>
    <w:rsid w:val="00715F55"/>
    <w:rsid w:val="007165F2"/>
    <w:rsid w:val="007205BA"/>
    <w:rsid w:val="00720DFE"/>
    <w:rsid w:val="00721EA5"/>
    <w:rsid w:val="007232C2"/>
    <w:rsid w:val="007256E8"/>
    <w:rsid w:val="00725C8B"/>
    <w:rsid w:val="00726EF6"/>
    <w:rsid w:val="007303B8"/>
    <w:rsid w:val="00732245"/>
    <w:rsid w:val="00733315"/>
    <w:rsid w:val="00735889"/>
    <w:rsid w:val="00735BE6"/>
    <w:rsid w:val="00735C94"/>
    <w:rsid w:val="0073606D"/>
    <w:rsid w:val="0073686C"/>
    <w:rsid w:val="00741EC9"/>
    <w:rsid w:val="007426A9"/>
    <w:rsid w:val="007428BE"/>
    <w:rsid w:val="0075045F"/>
    <w:rsid w:val="007509D1"/>
    <w:rsid w:val="00751473"/>
    <w:rsid w:val="00752DA7"/>
    <w:rsid w:val="00752FC3"/>
    <w:rsid w:val="0075320F"/>
    <w:rsid w:val="00753B66"/>
    <w:rsid w:val="00754C50"/>
    <w:rsid w:val="00761086"/>
    <w:rsid w:val="00763F15"/>
    <w:rsid w:val="007656D7"/>
    <w:rsid w:val="0076617A"/>
    <w:rsid w:val="007717F8"/>
    <w:rsid w:val="00772AFE"/>
    <w:rsid w:val="0077371D"/>
    <w:rsid w:val="00773A1A"/>
    <w:rsid w:val="00774F7D"/>
    <w:rsid w:val="0077510A"/>
    <w:rsid w:val="0077520A"/>
    <w:rsid w:val="00776369"/>
    <w:rsid w:val="00781019"/>
    <w:rsid w:val="007913C4"/>
    <w:rsid w:val="0079227B"/>
    <w:rsid w:val="00793E77"/>
    <w:rsid w:val="0079444A"/>
    <w:rsid w:val="007955D1"/>
    <w:rsid w:val="0079670B"/>
    <w:rsid w:val="00796B0F"/>
    <w:rsid w:val="00796BDF"/>
    <w:rsid w:val="0079791E"/>
    <w:rsid w:val="007A2D00"/>
    <w:rsid w:val="007A3F10"/>
    <w:rsid w:val="007A4362"/>
    <w:rsid w:val="007A69A5"/>
    <w:rsid w:val="007A7A05"/>
    <w:rsid w:val="007B13E1"/>
    <w:rsid w:val="007B59E5"/>
    <w:rsid w:val="007B5A6C"/>
    <w:rsid w:val="007B6403"/>
    <w:rsid w:val="007C1232"/>
    <w:rsid w:val="007C137A"/>
    <w:rsid w:val="007C1EE6"/>
    <w:rsid w:val="007C4EED"/>
    <w:rsid w:val="007C6128"/>
    <w:rsid w:val="007C7401"/>
    <w:rsid w:val="007D2FBB"/>
    <w:rsid w:val="007D3A1C"/>
    <w:rsid w:val="007E1911"/>
    <w:rsid w:val="007E4C58"/>
    <w:rsid w:val="007E5677"/>
    <w:rsid w:val="007E5A06"/>
    <w:rsid w:val="007E617A"/>
    <w:rsid w:val="007E7919"/>
    <w:rsid w:val="007F1A59"/>
    <w:rsid w:val="007F4F61"/>
    <w:rsid w:val="007F509D"/>
    <w:rsid w:val="007F5EE8"/>
    <w:rsid w:val="0080018A"/>
    <w:rsid w:val="008020ED"/>
    <w:rsid w:val="00807098"/>
    <w:rsid w:val="0080752B"/>
    <w:rsid w:val="008101AC"/>
    <w:rsid w:val="008107D8"/>
    <w:rsid w:val="00810E9C"/>
    <w:rsid w:val="0081167F"/>
    <w:rsid w:val="00811E7C"/>
    <w:rsid w:val="008130AF"/>
    <w:rsid w:val="0081395C"/>
    <w:rsid w:val="0081460B"/>
    <w:rsid w:val="00814A70"/>
    <w:rsid w:val="00817C91"/>
    <w:rsid w:val="00820751"/>
    <w:rsid w:val="00822549"/>
    <w:rsid w:val="00824D1E"/>
    <w:rsid w:val="00824E4B"/>
    <w:rsid w:val="00824E67"/>
    <w:rsid w:val="00830C10"/>
    <w:rsid w:val="008341BF"/>
    <w:rsid w:val="00837464"/>
    <w:rsid w:val="00837AD3"/>
    <w:rsid w:val="00837BC9"/>
    <w:rsid w:val="008411BF"/>
    <w:rsid w:val="00841553"/>
    <w:rsid w:val="00844649"/>
    <w:rsid w:val="0084617A"/>
    <w:rsid w:val="00846CF7"/>
    <w:rsid w:val="00850DBC"/>
    <w:rsid w:val="00851323"/>
    <w:rsid w:val="00853858"/>
    <w:rsid w:val="00857B63"/>
    <w:rsid w:val="0086383B"/>
    <w:rsid w:val="008669D4"/>
    <w:rsid w:val="008676DC"/>
    <w:rsid w:val="00871AE1"/>
    <w:rsid w:val="00873861"/>
    <w:rsid w:val="00874FEB"/>
    <w:rsid w:val="008759FD"/>
    <w:rsid w:val="00875FA3"/>
    <w:rsid w:val="0088071F"/>
    <w:rsid w:val="00880AE2"/>
    <w:rsid w:val="008846CC"/>
    <w:rsid w:val="00884A2D"/>
    <w:rsid w:val="008865E1"/>
    <w:rsid w:val="00891239"/>
    <w:rsid w:val="00892562"/>
    <w:rsid w:val="008933DE"/>
    <w:rsid w:val="00896B48"/>
    <w:rsid w:val="008A32BD"/>
    <w:rsid w:val="008A636E"/>
    <w:rsid w:val="008B025E"/>
    <w:rsid w:val="008B0603"/>
    <w:rsid w:val="008B26A4"/>
    <w:rsid w:val="008B2CFE"/>
    <w:rsid w:val="008B32DC"/>
    <w:rsid w:val="008B3456"/>
    <w:rsid w:val="008B3C04"/>
    <w:rsid w:val="008B5D9C"/>
    <w:rsid w:val="008B68B6"/>
    <w:rsid w:val="008C06B8"/>
    <w:rsid w:val="008C52C2"/>
    <w:rsid w:val="008D02B4"/>
    <w:rsid w:val="008D0B2B"/>
    <w:rsid w:val="008D2EC7"/>
    <w:rsid w:val="008D3C97"/>
    <w:rsid w:val="008D3E7D"/>
    <w:rsid w:val="008D56D3"/>
    <w:rsid w:val="008E2E54"/>
    <w:rsid w:val="008E3732"/>
    <w:rsid w:val="008E43D4"/>
    <w:rsid w:val="008E495E"/>
    <w:rsid w:val="008E5B24"/>
    <w:rsid w:val="008E6DB4"/>
    <w:rsid w:val="008E7E69"/>
    <w:rsid w:val="008F2E90"/>
    <w:rsid w:val="008F4033"/>
    <w:rsid w:val="008F5A8B"/>
    <w:rsid w:val="009005F1"/>
    <w:rsid w:val="00901229"/>
    <w:rsid w:val="00901932"/>
    <w:rsid w:val="00903DF4"/>
    <w:rsid w:val="009047D0"/>
    <w:rsid w:val="009114B1"/>
    <w:rsid w:val="0091597B"/>
    <w:rsid w:val="009162F8"/>
    <w:rsid w:val="009168F6"/>
    <w:rsid w:val="00916F28"/>
    <w:rsid w:val="0091786A"/>
    <w:rsid w:val="00921645"/>
    <w:rsid w:val="00921CAA"/>
    <w:rsid w:val="00924520"/>
    <w:rsid w:val="009276B9"/>
    <w:rsid w:val="00931821"/>
    <w:rsid w:val="00932D74"/>
    <w:rsid w:val="00932F6D"/>
    <w:rsid w:val="00934A47"/>
    <w:rsid w:val="00936EAF"/>
    <w:rsid w:val="00937AEB"/>
    <w:rsid w:val="009404CE"/>
    <w:rsid w:val="009418CD"/>
    <w:rsid w:val="00943B71"/>
    <w:rsid w:val="00947181"/>
    <w:rsid w:val="0094749B"/>
    <w:rsid w:val="00950E75"/>
    <w:rsid w:val="009533C0"/>
    <w:rsid w:val="00953A88"/>
    <w:rsid w:val="00954065"/>
    <w:rsid w:val="0095571A"/>
    <w:rsid w:val="00956A79"/>
    <w:rsid w:val="00961FC8"/>
    <w:rsid w:val="0096643E"/>
    <w:rsid w:val="0096645B"/>
    <w:rsid w:val="00973E4B"/>
    <w:rsid w:val="00977059"/>
    <w:rsid w:val="00977D5C"/>
    <w:rsid w:val="00981D78"/>
    <w:rsid w:val="00983BCC"/>
    <w:rsid w:val="00984BE8"/>
    <w:rsid w:val="00986375"/>
    <w:rsid w:val="00990FDB"/>
    <w:rsid w:val="00994D73"/>
    <w:rsid w:val="0099515B"/>
    <w:rsid w:val="009966E8"/>
    <w:rsid w:val="009A25A0"/>
    <w:rsid w:val="009A28CF"/>
    <w:rsid w:val="009A38B3"/>
    <w:rsid w:val="009A766C"/>
    <w:rsid w:val="009A7CDA"/>
    <w:rsid w:val="009B4979"/>
    <w:rsid w:val="009B6FB3"/>
    <w:rsid w:val="009C0DA2"/>
    <w:rsid w:val="009C0ED5"/>
    <w:rsid w:val="009C10E6"/>
    <w:rsid w:val="009D0C37"/>
    <w:rsid w:val="009D29B2"/>
    <w:rsid w:val="009D375F"/>
    <w:rsid w:val="009D3F06"/>
    <w:rsid w:val="009E09A2"/>
    <w:rsid w:val="009E0EC0"/>
    <w:rsid w:val="009E1192"/>
    <w:rsid w:val="009E1999"/>
    <w:rsid w:val="009E1E90"/>
    <w:rsid w:val="009E2397"/>
    <w:rsid w:val="009E3057"/>
    <w:rsid w:val="009E58C9"/>
    <w:rsid w:val="009E58E9"/>
    <w:rsid w:val="009E5DC3"/>
    <w:rsid w:val="009E6015"/>
    <w:rsid w:val="009F18F3"/>
    <w:rsid w:val="009F2470"/>
    <w:rsid w:val="009F334E"/>
    <w:rsid w:val="009F3B34"/>
    <w:rsid w:val="009F7500"/>
    <w:rsid w:val="00A0031B"/>
    <w:rsid w:val="00A00883"/>
    <w:rsid w:val="00A00EAE"/>
    <w:rsid w:val="00A01120"/>
    <w:rsid w:val="00A01FF2"/>
    <w:rsid w:val="00A0221F"/>
    <w:rsid w:val="00A02F9D"/>
    <w:rsid w:val="00A032E0"/>
    <w:rsid w:val="00A0368D"/>
    <w:rsid w:val="00A04FAC"/>
    <w:rsid w:val="00A05018"/>
    <w:rsid w:val="00A0621D"/>
    <w:rsid w:val="00A06FA9"/>
    <w:rsid w:val="00A07030"/>
    <w:rsid w:val="00A10338"/>
    <w:rsid w:val="00A10508"/>
    <w:rsid w:val="00A106B1"/>
    <w:rsid w:val="00A12328"/>
    <w:rsid w:val="00A145DC"/>
    <w:rsid w:val="00A22DFB"/>
    <w:rsid w:val="00A23394"/>
    <w:rsid w:val="00A23C66"/>
    <w:rsid w:val="00A23F2C"/>
    <w:rsid w:val="00A26840"/>
    <w:rsid w:val="00A26B02"/>
    <w:rsid w:val="00A27247"/>
    <w:rsid w:val="00A300A5"/>
    <w:rsid w:val="00A31D91"/>
    <w:rsid w:val="00A33F53"/>
    <w:rsid w:val="00A410DD"/>
    <w:rsid w:val="00A41D2F"/>
    <w:rsid w:val="00A432A3"/>
    <w:rsid w:val="00A52F8F"/>
    <w:rsid w:val="00A53B27"/>
    <w:rsid w:val="00A560D0"/>
    <w:rsid w:val="00A56DE0"/>
    <w:rsid w:val="00A614D8"/>
    <w:rsid w:val="00A624E1"/>
    <w:rsid w:val="00A6392C"/>
    <w:rsid w:val="00A63BAB"/>
    <w:rsid w:val="00A71447"/>
    <w:rsid w:val="00A723D9"/>
    <w:rsid w:val="00A73165"/>
    <w:rsid w:val="00A76768"/>
    <w:rsid w:val="00A80D34"/>
    <w:rsid w:val="00A82017"/>
    <w:rsid w:val="00A8251F"/>
    <w:rsid w:val="00A87659"/>
    <w:rsid w:val="00A90790"/>
    <w:rsid w:val="00A9330E"/>
    <w:rsid w:val="00A95BF1"/>
    <w:rsid w:val="00AB0AED"/>
    <w:rsid w:val="00AB2169"/>
    <w:rsid w:val="00AB7BA2"/>
    <w:rsid w:val="00AC1063"/>
    <w:rsid w:val="00AC1421"/>
    <w:rsid w:val="00AC1F84"/>
    <w:rsid w:val="00AC2D57"/>
    <w:rsid w:val="00AC5071"/>
    <w:rsid w:val="00AC7D8A"/>
    <w:rsid w:val="00AD16D2"/>
    <w:rsid w:val="00AD39A7"/>
    <w:rsid w:val="00AD3A5A"/>
    <w:rsid w:val="00AD3FA6"/>
    <w:rsid w:val="00AD41D3"/>
    <w:rsid w:val="00AD5017"/>
    <w:rsid w:val="00AD7314"/>
    <w:rsid w:val="00AE09AE"/>
    <w:rsid w:val="00AE25EE"/>
    <w:rsid w:val="00AE2A15"/>
    <w:rsid w:val="00AE3653"/>
    <w:rsid w:val="00AE5492"/>
    <w:rsid w:val="00AE6C18"/>
    <w:rsid w:val="00AE7481"/>
    <w:rsid w:val="00AF1880"/>
    <w:rsid w:val="00AF1A7C"/>
    <w:rsid w:val="00AF3838"/>
    <w:rsid w:val="00AF592F"/>
    <w:rsid w:val="00AF61C3"/>
    <w:rsid w:val="00AF7A22"/>
    <w:rsid w:val="00B002F1"/>
    <w:rsid w:val="00B02156"/>
    <w:rsid w:val="00B02539"/>
    <w:rsid w:val="00B0509C"/>
    <w:rsid w:val="00B0631F"/>
    <w:rsid w:val="00B100B7"/>
    <w:rsid w:val="00B120B0"/>
    <w:rsid w:val="00B1275F"/>
    <w:rsid w:val="00B1486F"/>
    <w:rsid w:val="00B15074"/>
    <w:rsid w:val="00B158E5"/>
    <w:rsid w:val="00B169A5"/>
    <w:rsid w:val="00B17DEB"/>
    <w:rsid w:val="00B24F6A"/>
    <w:rsid w:val="00B277C0"/>
    <w:rsid w:val="00B313DA"/>
    <w:rsid w:val="00B33FBA"/>
    <w:rsid w:val="00B359E4"/>
    <w:rsid w:val="00B4127E"/>
    <w:rsid w:val="00B413B0"/>
    <w:rsid w:val="00B41C78"/>
    <w:rsid w:val="00B41DEF"/>
    <w:rsid w:val="00B4202C"/>
    <w:rsid w:val="00B42C8D"/>
    <w:rsid w:val="00B44891"/>
    <w:rsid w:val="00B454A0"/>
    <w:rsid w:val="00B47AD4"/>
    <w:rsid w:val="00B50C89"/>
    <w:rsid w:val="00B52605"/>
    <w:rsid w:val="00B54AA6"/>
    <w:rsid w:val="00B55A05"/>
    <w:rsid w:val="00B55FAF"/>
    <w:rsid w:val="00B57C65"/>
    <w:rsid w:val="00B57CB7"/>
    <w:rsid w:val="00B625BA"/>
    <w:rsid w:val="00B62B5E"/>
    <w:rsid w:val="00B654A0"/>
    <w:rsid w:val="00B72D0D"/>
    <w:rsid w:val="00B73127"/>
    <w:rsid w:val="00B75B5D"/>
    <w:rsid w:val="00B81547"/>
    <w:rsid w:val="00B83658"/>
    <w:rsid w:val="00B8417A"/>
    <w:rsid w:val="00B85058"/>
    <w:rsid w:val="00B901A4"/>
    <w:rsid w:val="00B91D7E"/>
    <w:rsid w:val="00B91E7E"/>
    <w:rsid w:val="00B937F0"/>
    <w:rsid w:val="00B94BC7"/>
    <w:rsid w:val="00B95262"/>
    <w:rsid w:val="00B953F5"/>
    <w:rsid w:val="00BA0E4F"/>
    <w:rsid w:val="00BA1215"/>
    <w:rsid w:val="00BA16C7"/>
    <w:rsid w:val="00BA451E"/>
    <w:rsid w:val="00BA6929"/>
    <w:rsid w:val="00BA6D05"/>
    <w:rsid w:val="00BA6E73"/>
    <w:rsid w:val="00BA7D4B"/>
    <w:rsid w:val="00BB04E1"/>
    <w:rsid w:val="00BB1CDA"/>
    <w:rsid w:val="00BB2E8E"/>
    <w:rsid w:val="00BB3694"/>
    <w:rsid w:val="00BB39E9"/>
    <w:rsid w:val="00BB64DA"/>
    <w:rsid w:val="00BC0864"/>
    <w:rsid w:val="00BC4492"/>
    <w:rsid w:val="00BC667D"/>
    <w:rsid w:val="00BD0481"/>
    <w:rsid w:val="00BD0673"/>
    <w:rsid w:val="00BD0EBF"/>
    <w:rsid w:val="00BD1AF3"/>
    <w:rsid w:val="00BE0FB2"/>
    <w:rsid w:val="00BE18CD"/>
    <w:rsid w:val="00BE2A91"/>
    <w:rsid w:val="00BE2E25"/>
    <w:rsid w:val="00BE3D1B"/>
    <w:rsid w:val="00BE5C19"/>
    <w:rsid w:val="00BF5046"/>
    <w:rsid w:val="00BF5A70"/>
    <w:rsid w:val="00BF5AA2"/>
    <w:rsid w:val="00C0071F"/>
    <w:rsid w:val="00C012B9"/>
    <w:rsid w:val="00C01D85"/>
    <w:rsid w:val="00C02F81"/>
    <w:rsid w:val="00C03978"/>
    <w:rsid w:val="00C05248"/>
    <w:rsid w:val="00C11D3A"/>
    <w:rsid w:val="00C13FFC"/>
    <w:rsid w:val="00C17F45"/>
    <w:rsid w:val="00C20692"/>
    <w:rsid w:val="00C21FC4"/>
    <w:rsid w:val="00C23599"/>
    <w:rsid w:val="00C252E4"/>
    <w:rsid w:val="00C26C57"/>
    <w:rsid w:val="00C26D38"/>
    <w:rsid w:val="00C3261D"/>
    <w:rsid w:val="00C328C5"/>
    <w:rsid w:val="00C336C6"/>
    <w:rsid w:val="00C3515F"/>
    <w:rsid w:val="00C361C7"/>
    <w:rsid w:val="00C364EE"/>
    <w:rsid w:val="00C370CD"/>
    <w:rsid w:val="00C45478"/>
    <w:rsid w:val="00C511E9"/>
    <w:rsid w:val="00C53154"/>
    <w:rsid w:val="00C5365D"/>
    <w:rsid w:val="00C559D9"/>
    <w:rsid w:val="00C5693F"/>
    <w:rsid w:val="00C61814"/>
    <w:rsid w:val="00C62BD6"/>
    <w:rsid w:val="00C63061"/>
    <w:rsid w:val="00C64817"/>
    <w:rsid w:val="00C7170A"/>
    <w:rsid w:val="00C74724"/>
    <w:rsid w:val="00C75437"/>
    <w:rsid w:val="00C76A63"/>
    <w:rsid w:val="00C811C5"/>
    <w:rsid w:val="00C822B8"/>
    <w:rsid w:val="00C834FA"/>
    <w:rsid w:val="00C85CA1"/>
    <w:rsid w:val="00C8675B"/>
    <w:rsid w:val="00C908A8"/>
    <w:rsid w:val="00C90F0A"/>
    <w:rsid w:val="00C91BBE"/>
    <w:rsid w:val="00C952CF"/>
    <w:rsid w:val="00C952D7"/>
    <w:rsid w:val="00C9543A"/>
    <w:rsid w:val="00C96092"/>
    <w:rsid w:val="00CA3306"/>
    <w:rsid w:val="00CA5FD0"/>
    <w:rsid w:val="00CA6D19"/>
    <w:rsid w:val="00CB411B"/>
    <w:rsid w:val="00CB4CA1"/>
    <w:rsid w:val="00CB75AD"/>
    <w:rsid w:val="00CC165A"/>
    <w:rsid w:val="00CC2E02"/>
    <w:rsid w:val="00CC339A"/>
    <w:rsid w:val="00CC4572"/>
    <w:rsid w:val="00CC69A4"/>
    <w:rsid w:val="00CC773A"/>
    <w:rsid w:val="00CD1031"/>
    <w:rsid w:val="00CD159D"/>
    <w:rsid w:val="00CD1C4D"/>
    <w:rsid w:val="00CD2532"/>
    <w:rsid w:val="00CD3287"/>
    <w:rsid w:val="00CD3886"/>
    <w:rsid w:val="00CD389E"/>
    <w:rsid w:val="00CD495E"/>
    <w:rsid w:val="00CD5724"/>
    <w:rsid w:val="00CD5B9A"/>
    <w:rsid w:val="00CD5FFB"/>
    <w:rsid w:val="00CE3469"/>
    <w:rsid w:val="00CE5CEF"/>
    <w:rsid w:val="00CE7589"/>
    <w:rsid w:val="00CF4FFA"/>
    <w:rsid w:val="00D03A1B"/>
    <w:rsid w:val="00D06C2E"/>
    <w:rsid w:val="00D07554"/>
    <w:rsid w:val="00D12CF2"/>
    <w:rsid w:val="00D14F07"/>
    <w:rsid w:val="00D162F2"/>
    <w:rsid w:val="00D17DD0"/>
    <w:rsid w:val="00D21D52"/>
    <w:rsid w:val="00D23CDF"/>
    <w:rsid w:val="00D24443"/>
    <w:rsid w:val="00D24DB8"/>
    <w:rsid w:val="00D3008F"/>
    <w:rsid w:val="00D30C8F"/>
    <w:rsid w:val="00D337AB"/>
    <w:rsid w:val="00D34077"/>
    <w:rsid w:val="00D3780F"/>
    <w:rsid w:val="00D37F37"/>
    <w:rsid w:val="00D40BB7"/>
    <w:rsid w:val="00D420FB"/>
    <w:rsid w:val="00D42605"/>
    <w:rsid w:val="00D44318"/>
    <w:rsid w:val="00D44D96"/>
    <w:rsid w:val="00D514A7"/>
    <w:rsid w:val="00D51AFB"/>
    <w:rsid w:val="00D548B5"/>
    <w:rsid w:val="00D54F33"/>
    <w:rsid w:val="00D557FC"/>
    <w:rsid w:val="00D60277"/>
    <w:rsid w:val="00D6097B"/>
    <w:rsid w:val="00D609F9"/>
    <w:rsid w:val="00D628ED"/>
    <w:rsid w:val="00D6369B"/>
    <w:rsid w:val="00D65FBD"/>
    <w:rsid w:val="00D66019"/>
    <w:rsid w:val="00D67715"/>
    <w:rsid w:val="00D70DF4"/>
    <w:rsid w:val="00D754E9"/>
    <w:rsid w:val="00D769C8"/>
    <w:rsid w:val="00D7718E"/>
    <w:rsid w:val="00D77BC6"/>
    <w:rsid w:val="00D83083"/>
    <w:rsid w:val="00D87CF0"/>
    <w:rsid w:val="00D90950"/>
    <w:rsid w:val="00D9396B"/>
    <w:rsid w:val="00D96C9A"/>
    <w:rsid w:val="00D96E7B"/>
    <w:rsid w:val="00D96F39"/>
    <w:rsid w:val="00D97A45"/>
    <w:rsid w:val="00DA1572"/>
    <w:rsid w:val="00DA2621"/>
    <w:rsid w:val="00DA2A61"/>
    <w:rsid w:val="00DA372A"/>
    <w:rsid w:val="00DA38B6"/>
    <w:rsid w:val="00DA7EE4"/>
    <w:rsid w:val="00DB0E36"/>
    <w:rsid w:val="00DB239E"/>
    <w:rsid w:val="00DB4ED7"/>
    <w:rsid w:val="00DB765D"/>
    <w:rsid w:val="00DC0948"/>
    <w:rsid w:val="00DC1AAB"/>
    <w:rsid w:val="00DC46E8"/>
    <w:rsid w:val="00DC57AA"/>
    <w:rsid w:val="00DC62D3"/>
    <w:rsid w:val="00DD2308"/>
    <w:rsid w:val="00DD24AC"/>
    <w:rsid w:val="00DD49E3"/>
    <w:rsid w:val="00DD54FF"/>
    <w:rsid w:val="00DD589C"/>
    <w:rsid w:val="00DE3E87"/>
    <w:rsid w:val="00DE4741"/>
    <w:rsid w:val="00DF01AD"/>
    <w:rsid w:val="00DF0AAC"/>
    <w:rsid w:val="00DF17D4"/>
    <w:rsid w:val="00DF1C2C"/>
    <w:rsid w:val="00DF2AE2"/>
    <w:rsid w:val="00DF3C24"/>
    <w:rsid w:val="00DF40CC"/>
    <w:rsid w:val="00DF64AA"/>
    <w:rsid w:val="00DF6E9C"/>
    <w:rsid w:val="00DF7921"/>
    <w:rsid w:val="00DF7DE2"/>
    <w:rsid w:val="00E01297"/>
    <w:rsid w:val="00E03E65"/>
    <w:rsid w:val="00E05327"/>
    <w:rsid w:val="00E15905"/>
    <w:rsid w:val="00E16398"/>
    <w:rsid w:val="00E16939"/>
    <w:rsid w:val="00E17B4F"/>
    <w:rsid w:val="00E205C7"/>
    <w:rsid w:val="00E205CA"/>
    <w:rsid w:val="00E20BF0"/>
    <w:rsid w:val="00E21187"/>
    <w:rsid w:val="00E2169C"/>
    <w:rsid w:val="00E221D5"/>
    <w:rsid w:val="00E23B32"/>
    <w:rsid w:val="00E26947"/>
    <w:rsid w:val="00E26B30"/>
    <w:rsid w:val="00E27061"/>
    <w:rsid w:val="00E30FB1"/>
    <w:rsid w:val="00E31089"/>
    <w:rsid w:val="00E3501E"/>
    <w:rsid w:val="00E36049"/>
    <w:rsid w:val="00E4044B"/>
    <w:rsid w:val="00E4057B"/>
    <w:rsid w:val="00E44480"/>
    <w:rsid w:val="00E444B1"/>
    <w:rsid w:val="00E46A68"/>
    <w:rsid w:val="00E472E7"/>
    <w:rsid w:val="00E52361"/>
    <w:rsid w:val="00E52472"/>
    <w:rsid w:val="00E531A3"/>
    <w:rsid w:val="00E546D0"/>
    <w:rsid w:val="00E55888"/>
    <w:rsid w:val="00E56DBC"/>
    <w:rsid w:val="00E56FF8"/>
    <w:rsid w:val="00E57466"/>
    <w:rsid w:val="00E57E36"/>
    <w:rsid w:val="00E60676"/>
    <w:rsid w:val="00E60B39"/>
    <w:rsid w:val="00E61638"/>
    <w:rsid w:val="00E61A3B"/>
    <w:rsid w:val="00E63FE7"/>
    <w:rsid w:val="00E64374"/>
    <w:rsid w:val="00E64EDC"/>
    <w:rsid w:val="00E6783B"/>
    <w:rsid w:val="00E718F1"/>
    <w:rsid w:val="00E7201E"/>
    <w:rsid w:val="00E721E1"/>
    <w:rsid w:val="00E74BFA"/>
    <w:rsid w:val="00E74D70"/>
    <w:rsid w:val="00E7677A"/>
    <w:rsid w:val="00E80234"/>
    <w:rsid w:val="00E80DA5"/>
    <w:rsid w:val="00E81E21"/>
    <w:rsid w:val="00E93511"/>
    <w:rsid w:val="00E965E6"/>
    <w:rsid w:val="00E97265"/>
    <w:rsid w:val="00EA0798"/>
    <w:rsid w:val="00EA1315"/>
    <w:rsid w:val="00EA4FF0"/>
    <w:rsid w:val="00EA682D"/>
    <w:rsid w:val="00EA793E"/>
    <w:rsid w:val="00EB3803"/>
    <w:rsid w:val="00EB56BC"/>
    <w:rsid w:val="00EB680D"/>
    <w:rsid w:val="00EB7044"/>
    <w:rsid w:val="00EC0B44"/>
    <w:rsid w:val="00EC3890"/>
    <w:rsid w:val="00EC3B6E"/>
    <w:rsid w:val="00EC69D1"/>
    <w:rsid w:val="00EC7553"/>
    <w:rsid w:val="00ED0C7E"/>
    <w:rsid w:val="00ED130A"/>
    <w:rsid w:val="00ED2B10"/>
    <w:rsid w:val="00ED66C5"/>
    <w:rsid w:val="00ED6E5F"/>
    <w:rsid w:val="00EE03F6"/>
    <w:rsid w:val="00EE5B17"/>
    <w:rsid w:val="00EE5DBE"/>
    <w:rsid w:val="00EE6048"/>
    <w:rsid w:val="00EE604B"/>
    <w:rsid w:val="00EF0093"/>
    <w:rsid w:val="00EF52D5"/>
    <w:rsid w:val="00EF5C15"/>
    <w:rsid w:val="00EF61A2"/>
    <w:rsid w:val="00EF670E"/>
    <w:rsid w:val="00F0030B"/>
    <w:rsid w:val="00F009F3"/>
    <w:rsid w:val="00F06BCF"/>
    <w:rsid w:val="00F114A8"/>
    <w:rsid w:val="00F120B1"/>
    <w:rsid w:val="00F12228"/>
    <w:rsid w:val="00F13C1F"/>
    <w:rsid w:val="00F14F77"/>
    <w:rsid w:val="00F23636"/>
    <w:rsid w:val="00F25862"/>
    <w:rsid w:val="00F279D8"/>
    <w:rsid w:val="00F32B6C"/>
    <w:rsid w:val="00F32BF7"/>
    <w:rsid w:val="00F332EB"/>
    <w:rsid w:val="00F34306"/>
    <w:rsid w:val="00F34C52"/>
    <w:rsid w:val="00F37072"/>
    <w:rsid w:val="00F37A9F"/>
    <w:rsid w:val="00F401AB"/>
    <w:rsid w:val="00F40388"/>
    <w:rsid w:val="00F4122F"/>
    <w:rsid w:val="00F41C4A"/>
    <w:rsid w:val="00F41EE1"/>
    <w:rsid w:val="00F42439"/>
    <w:rsid w:val="00F432FB"/>
    <w:rsid w:val="00F46E23"/>
    <w:rsid w:val="00F50CF7"/>
    <w:rsid w:val="00F51310"/>
    <w:rsid w:val="00F5267E"/>
    <w:rsid w:val="00F539BF"/>
    <w:rsid w:val="00F54557"/>
    <w:rsid w:val="00F55282"/>
    <w:rsid w:val="00F55BD9"/>
    <w:rsid w:val="00F57005"/>
    <w:rsid w:val="00F60CA9"/>
    <w:rsid w:val="00F62CE1"/>
    <w:rsid w:val="00F661C7"/>
    <w:rsid w:val="00F70016"/>
    <w:rsid w:val="00F71825"/>
    <w:rsid w:val="00F718A2"/>
    <w:rsid w:val="00F72335"/>
    <w:rsid w:val="00F73FC4"/>
    <w:rsid w:val="00F75CF2"/>
    <w:rsid w:val="00F76D10"/>
    <w:rsid w:val="00F807F2"/>
    <w:rsid w:val="00F81BD8"/>
    <w:rsid w:val="00F8213A"/>
    <w:rsid w:val="00F82C5E"/>
    <w:rsid w:val="00F83001"/>
    <w:rsid w:val="00F8349A"/>
    <w:rsid w:val="00F86439"/>
    <w:rsid w:val="00F877D9"/>
    <w:rsid w:val="00F9438C"/>
    <w:rsid w:val="00F9638C"/>
    <w:rsid w:val="00F963C4"/>
    <w:rsid w:val="00F974C7"/>
    <w:rsid w:val="00FA1989"/>
    <w:rsid w:val="00FA2859"/>
    <w:rsid w:val="00FA3AC9"/>
    <w:rsid w:val="00FA4983"/>
    <w:rsid w:val="00FA6349"/>
    <w:rsid w:val="00FA7356"/>
    <w:rsid w:val="00FB0552"/>
    <w:rsid w:val="00FB3088"/>
    <w:rsid w:val="00FB4739"/>
    <w:rsid w:val="00FC37A7"/>
    <w:rsid w:val="00FC4875"/>
    <w:rsid w:val="00FC5C88"/>
    <w:rsid w:val="00FC7367"/>
    <w:rsid w:val="00FD04A4"/>
    <w:rsid w:val="00FD23AC"/>
    <w:rsid w:val="00FD3425"/>
    <w:rsid w:val="00FD4467"/>
    <w:rsid w:val="00FD4615"/>
    <w:rsid w:val="00FD604E"/>
    <w:rsid w:val="00FD696B"/>
    <w:rsid w:val="00FE06B7"/>
    <w:rsid w:val="00FE34A7"/>
    <w:rsid w:val="00FE4DA9"/>
    <w:rsid w:val="00FE748F"/>
    <w:rsid w:val="00FF3D08"/>
    <w:rsid w:val="00FF5C04"/>
    <w:rsid w:val="00FF69E5"/>
    <w:rsid w:val="00FF75CE"/>
    <w:rsid w:val="00FF78B6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D0A4AB"/>
  <w15:chartTrackingRefBased/>
  <w15:docId w15:val="{0D25A692-9881-4468-ABA0-75BAE5DA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E1E90"/>
    <w:pPr>
      <w:pBdr>
        <w:top w:val="nil"/>
        <w:left w:val="nil"/>
        <w:bottom w:val="nil"/>
        <w:right w:val="nil"/>
        <w:between w:val="nil"/>
        <w:bar w:val="nil"/>
      </w:pBdr>
    </w:pPr>
    <w:rPr>
      <w:sz w:val="24"/>
      <w:szCs w:val="24"/>
      <w:bdr w:val="nil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bdr w:val="none" w:sz="0" w:space="0" w:color="auto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jc w:val="both"/>
      <w:outlineLvl w:val="1"/>
    </w:pPr>
    <w:rPr>
      <w:rFonts w:ascii="Cambria" w:eastAsia="Times New Roman" w:hAnsi="Cambria"/>
      <w:b/>
      <w:bCs/>
      <w:color w:val="4F81BD"/>
      <w:sz w:val="26"/>
      <w:szCs w:val="26"/>
      <w:bdr w:val="none" w:sz="0" w:space="0" w:color="auto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2"/>
    </w:pPr>
    <w:rPr>
      <w:rFonts w:ascii="Cambria" w:eastAsia="Times New Roman" w:hAnsi="Cambria"/>
      <w:b/>
      <w:bCs/>
      <w:sz w:val="26"/>
      <w:szCs w:val="26"/>
      <w:bdr w:val="none" w:sz="0" w:space="0" w:color="auto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3"/>
    </w:pPr>
    <w:rPr>
      <w:rFonts w:ascii="Calibri" w:eastAsia="Times New Roman" w:hAnsi="Calibri"/>
      <w:b/>
      <w:bCs/>
      <w:sz w:val="28"/>
      <w:szCs w:val="28"/>
      <w:bdr w:val="none" w:sz="0" w:space="0" w:color="auto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2880"/>
      <w:outlineLvl w:val="4"/>
    </w:pPr>
    <w:rPr>
      <w:rFonts w:ascii="Cambria" w:eastAsia="Times New Roman" w:hAnsi="Cambria"/>
      <w:color w:val="243F60"/>
      <w:sz w:val="22"/>
      <w:szCs w:val="22"/>
      <w:bdr w:val="none" w:sz="0" w:space="0" w:color="auto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3600"/>
      <w:outlineLvl w:val="5"/>
    </w:pPr>
    <w:rPr>
      <w:rFonts w:ascii="Cambria" w:eastAsia="Times New Roman" w:hAnsi="Cambria"/>
      <w:i/>
      <w:iCs/>
      <w:color w:val="243F60"/>
      <w:sz w:val="22"/>
      <w:szCs w:val="22"/>
      <w:bdr w:val="none" w:sz="0" w:space="0" w:color="auto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4320"/>
      <w:outlineLvl w:val="6"/>
    </w:pPr>
    <w:rPr>
      <w:rFonts w:ascii="Cambria" w:eastAsia="Times New Roman" w:hAnsi="Cambria"/>
      <w:i/>
      <w:iCs/>
      <w:color w:val="404040"/>
      <w:sz w:val="22"/>
      <w:szCs w:val="22"/>
      <w:bdr w:val="none" w:sz="0" w:space="0" w:color="auto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040"/>
      <w:outlineLvl w:val="7"/>
    </w:pPr>
    <w:rPr>
      <w:rFonts w:ascii="Cambria" w:eastAsia="Times New Roman" w:hAnsi="Cambria"/>
      <w:color w:val="404040"/>
      <w:sz w:val="20"/>
      <w:szCs w:val="20"/>
      <w:bdr w:val="none" w:sz="0" w:space="0" w:color="auto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760"/>
      <w:outlineLvl w:val="8"/>
    </w:pPr>
    <w:rPr>
      <w:rFonts w:ascii="Cambria" w:eastAsia="Times New Roman" w:hAnsi="Cambria"/>
      <w:i/>
      <w:iCs/>
      <w:color w:val="404040"/>
      <w:sz w:val="20"/>
      <w:szCs w:val="20"/>
      <w:bdr w:val="none" w:sz="0" w:space="0" w:color="auto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35248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rsid w:val="00035248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035248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rsid w:val="00035248"/>
    <w:rPr>
      <w:rFonts w:ascii="Calibri" w:eastAsia="Times New Roman" w:hAnsi="Calibri"/>
      <w:b/>
      <w:bCs/>
      <w:sz w:val="28"/>
      <w:szCs w:val="28"/>
    </w:rPr>
  </w:style>
  <w:style w:type="character" w:styleId="Hipercze">
    <w:name w:val="Hyperlink"/>
    <w:uiPriority w:val="99"/>
    <w:rPr>
      <w:u w:val="single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  <w:bdr w:val="nil"/>
    </w:rPr>
  </w:style>
  <w:style w:type="paragraph" w:customStyle="1" w:styleId="Domylne">
    <w:name w:val="Domyśln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hAnsi="Helvetica" w:cs="Arial Unicode MS"/>
      <w:color w:val="000000"/>
      <w:sz w:val="22"/>
      <w:szCs w:val="22"/>
      <w:bdr w:val="nil"/>
    </w:rPr>
  </w:style>
  <w:style w:type="paragraph" w:styleId="Tekstdymka">
    <w:name w:val="Balloon Text"/>
    <w:basedOn w:val="Normalny"/>
    <w:link w:val="TekstdymkaZnak"/>
    <w:semiHidden/>
    <w:unhideWhenUsed/>
    <w:rsid w:val="009D3F06"/>
    <w:rPr>
      <w:rFonts w:ascii="Tahoma" w:hAnsi="Tahoma"/>
      <w:sz w:val="16"/>
      <w:szCs w:val="16"/>
      <w:bdr w:val="none" w:sz="0" w:space="0" w:color="auto"/>
    </w:rPr>
  </w:style>
  <w:style w:type="character" w:customStyle="1" w:styleId="TekstdymkaZnak">
    <w:name w:val="Tekst dymka Znak"/>
    <w:link w:val="Tekstdymka"/>
    <w:semiHidden/>
    <w:rsid w:val="009D3F06"/>
    <w:rPr>
      <w:rFonts w:ascii="Tahoma" w:hAnsi="Tahoma" w:cs="Tahoma"/>
      <w:sz w:val="16"/>
      <w:szCs w:val="16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NagwekZnak">
    <w:name w:val="Nagłówek Znak"/>
    <w:link w:val="Nagwek"/>
    <w:uiPriority w:val="99"/>
    <w:rsid w:val="009D3F06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StopkaZnak">
    <w:name w:val="Stopka Znak"/>
    <w:link w:val="Stopka"/>
    <w:rsid w:val="009D3F06"/>
    <w:rPr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rsid w:val="003B6E0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/>
      <w:jc w:val="both"/>
    </w:pPr>
    <w:rPr>
      <w:kern w:val="1"/>
      <w:bdr w:val="none" w:sz="0" w:space="0" w:color="auto"/>
      <w:lang w:val="x-none"/>
    </w:rPr>
  </w:style>
  <w:style w:type="character" w:customStyle="1" w:styleId="TekstpodstawowyZnak">
    <w:name w:val="Tekst podstawowy Znak"/>
    <w:link w:val="Tekstpodstawowy"/>
    <w:rsid w:val="003B6E02"/>
    <w:rPr>
      <w:kern w:val="1"/>
      <w:sz w:val="24"/>
      <w:szCs w:val="24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qFormat/>
    <w:rsid w:val="00035248"/>
    <w:rPr>
      <w:rFonts w:eastAsia="Times New Roman"/>
      <w:sz w:val="24"/>
      <w:szCs w:val="24"/>
    </w:rPr>
  </w:style>
  <w:style w:type="paragraph" w:customStyle="1" w:styleId="WW-Tekstpodstawowy2">
    <w:name w:val="WW-Tekst podstawowy 2"/>
    <w:basedOn w:val="Normalny"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eastAsia="Times New Roman"/>
      <w:b/>
      <w:szCs w:val="20"/>
      <w:bdr w:val="none" w:sz="0" w:space="0" w:color="auto"/>
      <w:lang w:val="pl-PL" w:eastAsia="pl-PL"/>
    </w:rPr>
  </w:style>
  <w:style w:type="paragraph" w:styleId="Tytu">
    <w:name w:val="Title"/>
    <w:basedOn w:val="Normalny"/>
    <w:link w:val="TytuZnak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Tahoma" w:eastAsia="Times New Roman" w:hAnsi="Tahoma"/>
      <w:b/>
      <w:bCs/>
      <w:bdr w:val="none" w:sz="0" w:space="0" w:color="auto"/>
      <w:lang w:val="x-none" w:eastAsia="x-none"/>
    </w:rPr>
  </w:style>
  <w:style w:type="character" w:customStyle="1" w:styleId="TytuZnak">
    <w:name w:val="Tytuł Znak"/>
    <w:link w:val="Tytu"/>
    <w:rsid w:val="00035248"/>
    <w:rPr>
      <w:rFonts w:ascii="Tahoma" w:eastAsia="Times New Roman" w:hAnsi="Tahoma"/>
      <w:b/>
      <w:bCs/>
      <w:sz w:val="24"/>
      <w:szCs w:val="24"/>
    </w:rPr>
  </w:style>
  <w:style w:type="paragraph" w:customStyle="1" w:styleId="Akapitzlist1">
    <w:name w:val="Akapit z listą1"/>
    <w:basedOn w:val="Normalny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  <w:jc w:val="both"/>
    </w:pPr>
    <w:rPr>
      <w:rFonts w:ascii="Tahoma" w:eastAsia="Times New Roman" w:hAnsi="Tahoma" w:cs="Tahoma"/>
      <w:sz w:val="20"/>
      <w:szCs w:val="20"/>
      <w:bdr w:val="none" w:sz="0" w:space="0" w:color="auto"/>
      <w:lang w:val="pl-PL" w:eastAsia="pl-PL"/>
    </w:rPr>
  </w:style>
  <w:style w:type="character" w:customStyle="1" w:styleId="Tekstpodstawowy2Znak">
    <w:name w:val="Tekst podstawowy 2 Znak"/>
    <w:link w:val="Tekstpodstawowy2"/>
    <w:semiHidden/>
    <w:rsid w:val="00035248"/>
    <w:rPr>
      <w:rFonts w:ascii="Tahoma" w:eastAsia="Times New Roman" w:hAnsi="Tahoma" w:cs="Tahoma"/>
      <w:b/>
      <w:sz w:val="22"/>
    </w:rPr>
  </w:style>
  <w:style w:type="paragraph" w:styleId="Tekstpodstawowy2">
    <w:name w:val="Body Text 2"/>
    <w:basedOn w:val="Normalny"/>
    <w:link w:val="Tekstpodstawowy2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20"/>
      </w:tabs>
      <w:jc w:val="both"/>
    </w:pPr>
    <w:rPr>
      <w:rFonts w:ascii="Tahoma" w:eastAsia="Times New Roman" w:hAnsi="Tahoma"/>
      <w:b/>
      <w:sz w:val="22"/>
      <w:szCs w:val="20"/>
      <w:bdr w:val="none" w:sz="0" w:space="0" w:color="auto"/>
      <w:lang w:val="x-none" w:eastAsia="x-none"/>
    </w:rPr>
  </w:style>
  <w:style w:type="paragraph" w:customStyle="1" w:styleId="Tekstpodstawowywcity31">
    <w:name w:val="Tekst podstawowy wcięt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bdr w:val="none" w:sz="0" w:space="0" w:color="auto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03524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035248"/>
    <w:rPr>
      <w:rFonts w:ascii="Tahoma" w:eastAsia="Times New Roman" w:hAnsi="Tahoma" w:cs="Tahom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035248"/>
    <w:rPr>
      <w:rFonts w:ascii="Tahoma" w:eastAsia="Times New Roman" w:hAnsi="Tahoma" w:cs="Tahoma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35248"/>
    <w:rPr>
      <w:b/>
      <w:bCs/>
    </w:rPr>
  </w:style>
  <w:style w:type="paragraph" w:customStyle="1" w:styleId="Paragraf">
    <w:name w:val="Paragraf"/>
    <w:basedOn w:val="Normalny"/>
    <w:next w:val="Ustpnumerowany"/>
    <w:rsid w:val="00035248"/>
    <w:pPr>
      <w:keepNext/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0" w:after="180"/>
      <w:contextualSpacing/>
      <w:jc w:val="both"/>
      <w:outlineLvl w:val="0"/>
    </w:pPr>
    <w:rPr>
      <w:rFonts w:ascii="Palatino Linotype" w:eastAsia="Times New Roman" w:hAnsi="Palatino Linotype" w:cs="Tahoma"/>
      <w:b/>
      <w:smallCaps/>
      <w:bdr w:val="none" w:sz="0" w:space="0" w:color="auto"/>
      <w:lang w:val="pl-PL" w:eastAsia="pl-PL"/>
    </w:rPr>
  </w:style>
  <w:style w:type="paragraph" w:customStyle="1" w:styleId="Ustpnumerowany">
    <w:name w:val="Ustęp numerowany"/>
    <w:basedOn w:val="Normalny"/>
    <w:rsid w:val="00035248"/>
    <w:pPr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paragraph" w:customStyle="1" w:styleId="Ustp">
    <w:name w:val="Ustęp"/>
    <w:basedOn w:val="Normalny"/>
    <w:rsid w:val="00035248"/>
    <w:pPr>
      <w:numPr>
        <w:ilvl w:val="1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character" w:styleId="UyteHipercze">
    <w:name w:val="FollowedHyperlink"/>
    <w:semiHidden/>
    <w:unhideWhenUsed/>
    <w:rsid w:val="00035248"/>
    <w:rPr>
      <w:color w:val="800080"/>
      <w:u w:val="single"/>
    </w:rPr>
  </w:style>
  <w:style w:type="paragraph" w:customStyle="1" w:styleId="Tekstpodstawowy31">
    <w:name w:val="Tekst podstawow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 w:cs="Tahoma"/>
      <w:b/>
      <w:bCs/>
      <w:szCs w:val="20"/>
      <w:bdr w:val="none" w:sz="0" w:space="0" w:color="auto"/>
      <w:lang w:val="pl-PL" w:eastAsia="ar-SA"/>
    </w:rPr>
  </w:style>
  <w:style w:type="character" w:customStyle="1" w:styleId="Tekstpodstawowy3Znak">
    <w:name w:val="Tekst podstawowy 3 Znak"/>
    <w:link w:val="Tekstpodstawowy3"/>
    <w:semiHidden/>
    <w:rsid w:val="00035248"/>
    <w:rPr>
      <w:rFonts w:ascii="Tahoma" w:eastAsia="Times New Roman" w:hAnsi="Tahoma" w:cs="Tahoma"/>
      <w:b/>
      <w:bCs/>
      <w:sz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jc w:val="both"/>
    </w:pPr>
    <w:rPr>
      <w:rFonts w:ascii="Tahoma" w:eastAsia="Times New Roman" w:hAnsi="Tahoma"/>
      <w:b/>
      <w:bCs/>
      <w:szCs w:val="20"/>
      <w:bdr w:val="none" w:sz="0" w:space="0" w:color="auto"/>
      <w:lang w:val="x-none" w:eastAsia="ar-SA"/>
    </w:rPr>
  </w:style>
  <w:style w:type="paragraph" w:customStyle="1" w:styleId="Tekstpodstawowy21">
    <w:name w:val="Tekst podstawowy 2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/>
      <w:sz w:val="20"/>
      <w:szCs w:val="20"/>
      <w:bdr w:val="none" w:sz="0" w:space="0" w:color="auto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035248"/>
    <w:rPr>
      <w:rFonts w:ascii="Courier New" w:eastAsia="Times New Roman" w:hAnsi="Courier New"/>
    </w:rPr>
  </w:style>
  <w:style w:type="paragraph" w:styleId="NormalnyWeb">
    <w:name w:val="Normal (Web)"/>
    <w:basedOn w:val="Normalny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19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customStyle="1" w:styleId="Default">
    <w:name w:val="Default"/>
    <w:qFormat/>
    <w:rsid w:val="00035248"/>
    <w:pPr>
      <w:autoSpaceDE w:val="0"/>
      <w:autoSpaceDN w:val="0"/>
      <w:adjustRightInd w:val="0"/>
      <w:jc w:val="both"/>
    </w:pPr>
    <w:rPr>
      <w:rFonts w:ascii="Tahoma" w:eastAsia="Times New Roman" w:hAnsi="Tahoma" w:cs="Tahoma"/>
      <w:color w:val="000000"/>
      <w:sz w:val="24"/>
      <w:szCs w:val="24"/>
    </w:rPr>
  </w:style>
  <w:style w:type="paragraph" w:customStyle="1" w:styleId="Tekstpodstawowy22">
    <w:name w:val="Tekst podstawowy 22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35248"/>
    <w:rPr>
      <w:rFonts w:ascii="Tahoma" w:eastAsia="Times New Roman" w:hAnsi="Tahoma" w:cs="Tahom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035248"/>
    <w:rPr>
      <w:vertAlign w:val="superscript"/>
    </w:rPr>
  </w:style>
  <w:style w:type="character" w:customStyle="1" w:styleId="WW8Num9z0">
    <w:name w:val="WW8Num9z0"/>
    <w:rsid w:val="00035248"/>
    <w:rPr>
      <w:b/>
    </w:rPr>
  </w:style>
  <w:style w:type="character" w:styleId="Pogrubienie">
    <w:name w:val="Strong"/>
    <w:uiPriority w:val="22"/>
    <w:qFormat/>
    <w:rsid w:val="000352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35248"/>
    <w:rPr>
      <w:rFonts w:ascii="Tahoma" w:eastAsia="Times New Roman" w:hAnsi="Tahoma" w:cs="Tahoma"/>
    </w:rPr>
  </w:style>
  <w:style w:type="character" w:styleId="Odwoanieprzypisudolnego">
    <w:name w:val="footnote reference"/>
    <w:uiPriority w:val="99"/>
    <w:unhideWhenUsed/>
    <w:rsid w:val="00035248"/>
    <w:rPr>
      <w:vertAlign w:val="superscript"/>
    </w:rPr>
  </w:style>
  <w:style w:type="paragraph" w:customStyle="1" w:styleId="default0">
    <w:name w:val="default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styleId="Bezodstpw">
    <w:name w:val="No Spacing"/>
    <w:uiPriority w:val="1"/>
    <w:qFormat/>
    <w:rsid w:val="00035248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035248"/>
    <w:rPr>
      <w:b/>
      <w:i/>
      <w:spacing w:val="0"/>
    </w:rPr>
  </w:style>
  <w:style w:type="character" w:customStyle="1" w:styleId="Znakiprzypiswdolnych">
    <w:name w:val="Znaki przypisów dolnych"/>
    <w:rsid w:val="00035248"/>
    <w:rPr>
      <w:vertAlign w:val="superscript"/>
    </w:rPr>
  </w:style>
  <w:style w:type="paragraph" w:customStyle="1" w:styleId="Tiret1">
    <w:name w:val="Tiret 1"/>
    <w:basedOn w:val="Normalny"/>
    <w:rsid w:val="00035248"/>
    <w:pPr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character" w:customStyle="1" w:styleId="Nagwek5Znak">
    <w:name w:val="Nagłówek 5 Znak"/>
    <w:link w:val="Nagwek5"/>
    <w:uiPriority w:val="9"/>
    <w:rsid w:val="00E531A3"/>
    <w:rPr>
      <w:rFonts w:ascii="Cambria" w:eastAsia="Times New Roman" w:hAnsi="Cambria"/>
      <w:color w:val="243F60"/>
      <w:sz w:val="22"/>
      <w:szCs w:val="22"/>
      <w:lang w:val="x-none" w:eastAsia="en-US"/>
    </w:rPr>
  </w:style>
  <w:style w:type="character" w:customStyle="1" w:styleId="Nagwek6Znak">
    <w:name w:val="Nagłówek 6 Znak"/>
    <w:link w:val="Nagwek6"/>
    <w:uiPriority w:val="9"/>
    <w:rsid w:val="00E531A3"/>
    <w:rPr>
      <w:rFonts w:ascii="Cambria" w:eastAsia="Times New Roman" w:hAnsi="Cambria"/>
      <w:i/>
      <w:iCs/>
      <w:color w:val="243F60"/>
      <w:sz w:val="22"/>
      <w:szCs w:val="22"/>
      <w:lang w:val="x-none" w:eastAsia="en-US"/>
    </w:rPr>
  </w:style>
  <w:style w:type="character" w:customStyle="1" w:styleId="Nagwek7Znak">
    <w:name w:val="Nagłówek 7 Znak"/>
    <w:link w:val="Nagwek7"/>
    <w:uiPriority w:val="9"/>
    <w:rsid w:val="00E531A3"/>
    <w:rPr>
      <w:rFonts w:ascii="Cambria" w:eastAsia="Times New Roman" w:hAnsi="Cambria"/>
      <w:i/>
      <w:iCs/>
      <w:color w:val="404040"/>
      <w:sz w:val="22"/>
      <w:szCs w:val="22"/>
      <w:lang w:val="x-none" w:eastAsia="en-US"/>
    </w:rPr>
  </w:style>
  <w:style w:type="character" w:customStyle="1" w:styleId="Nagwek8Znak">
    <w:name w:val="Nagłówek 8 Znak"/>
    <w:link w:val="Nagwek8"/>
    <w:uiPriority w:val="9"/>
    <w:rsid w:val="00E531A3"/>
    <w:rPr>
      <w:rFonts w:ascii="Cambria" w:eastAsia="Times New Roman" w:hAnsi="Cambria"/>
      <w:color w:val="404040"/>
      <w:lang w:val="x-none" w:eastAsia="en-US"/>
    </w:rPr>
  </w:style>
  <w:style w:type="character" w:customStyle="1" w:styleId="Nagwek9Znak">
    <w:name w:val="Nagłówek 9 Znak"/>
    <w:link w:val="Nagwek9"/>
    <w:uiPriority w:val="9"/>
    <w:rsid w:val="00E531A3"/>
    <w:rPr>
      <w:rFonts w:ascii="Cambria" w:eastAsia="Times New Roman" w:hAnsi="Cambria"/>
      <w:i/>
      <w:iCs/>
      <w:color w:val="404040"/>
      <w:lang w:val="x-none" w:eastAsia="en-US"/>
    </w:rPr>
  </w:style>
  <w:style w:type="character" w:styleId="Numerstrony">
    <w:name w:val="page number"/>
    <w:semiHidden/>
    <w:rsid w:val="00E531A3"/>
  </w:style>
  <w:style w:type="table" w:styleId="Tabela-Siatka">
    <w:name w:val="Table Grid"/>
    <w:basedOn w:val="Standardowy"/>
    <w:uiPriority w:val="3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rsid w:val="00E531A3"/>
    <w:pPr>
      <w:widowControl w:val="0"/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00" w:lineRule="atLeast"/>
      <w:textAlignment w:val="baseline"/>
    </w:pPr>
    <w:rPr>
      <w:rFonts w:eastAsia="Lucida Sans Unicode" w:cs="Mangal"/>
      <w:kern w:val="1"/>
      <w:bdr w:val="none" w:sz="0" w:space="0" w:color="auto"/>
      <w:lang w:val="pl-PL" w:eastAsia="hi-I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treci22">
    <w:name w:val="Tekst treści (22)"/>
    <w:basedOn w:val="Normalny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uppressAutoHyphens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1"/>
      <w:sz w:val="23"/>
      <w:szCs w:val="23"/>
      <w:bdr w:val="none" w:sz="0" w:space="0" w:color="auto"/>
      <w:lang w:val="pl-PL"/>
    </w:rPr>
  </w:style>
  <w:style w:type="numbering" w:customStyle="1" w:styleId="Styl1">
    <w:name w:val="Styl1"/>
    <w:uiPriority w:val="99"/>
    <w:rsid w:val="00E531A3"/>
    <w:pPr>
      <w:numPr>
        <w:numId w:val="10"/>
      </w:numPr>
    </w:pPr>
  </w:style>
  <w:style w:type="paragraph" w:customStyle="1" w:styleId="Standard">
    <w:name w:val="Standard"/>
    <w:rsid w:val="00E531A3"/>
    <w:pPr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E531A3"/>
    <w:rPr>
      <w:color w:val="808080"/>
      <w:shd w:val="clear" w:color="auto" w:fill="E6E6E6"/>
    </w:rPr>
  </w:style>
  <w:style w:type="character" w:customStyle="1" w:styleId="ng-binding">
    <w:name w:val="ng-binding"/>
    <w:rsid w:val="00E531A3"/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paragraph" w:styleId="Lista">
    <w:name w:val="Lis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90" w:line="380" w:lineRule="atLeast"/>
      <w:jc w:val="both"/>
    </w:pPr>
    <w:rPr>
      <w:rFonts w:eastAsia="Times New Roman"/>
      <w:w w:val="89"/>
      <w:sz w:val="25"/>
      <w:szCs w:val="20"/>
      <w:bdr w:val="none" w:sz="0" w:space="0" w:color="auto"/>
      <w:lang w:val="pl-PL" w:eastAsia="pl-PL"/>
    </w:rPr>
  </w:style>
  <w:style w:type="paragraph" w:customStyle="1" w:styleId="NormalBold">
    <w:name w:val="NormalBold"/>
    <w:basedOn w:val="Normalny"/>
    <w:link w:val="NormalBoldChar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/>
      <w:szCs w:val="22"/>
      <w:bdr w:val="none" w:sz="0" w:space="0" w:color="auto"/>
      <w:lang w:val="x-none" w:eastAsia="en-GB"/>
    </w:rPr>
  </w:style>
  <w:style w:type="character" w:customStyle="1" w:styleId="NormalBoldChar">
    <w:name w:val="NormalBold Char"/>
    <w:link w:val="NormalBold"/>
    <w:locked/>
    <w:rsid w:val="00E531A3"/>
    <w:rPr>
      <w:rFonts w:eastAsia="Times New Roman"/>
      <w:b/>
      <w:sz w:val="24"/>
      <w:szCs w:val="22"/>
      <w:lang w:val="x-none" w:eastAsia="en-GB"/>
    </w:rPr>
  </w:style>
  <w:style w:type="paragraph" w:customStyle="1" w:styleId="Text1">
    <w:name w:val="Text 1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ind w:left="85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ormalLeft">
    <w:name w:val="Normal Lef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Tiret0">
    <w:name w:val="Tiret 0"/>
    <w:basedOn w:val="Normalny"/>
    <w:rsid w:val="00E531A3"/>
    <w:pPr>
      <w:numPr>
        <w:numId w:val="1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1">
    <w:name w:val="NumPar 1"/>
    <w:basedOn w:val="Normalny"/>
    <w:next w:val="Text1"/>
    <w:rsid w:val="00E531A3"/>
    <w:pPr>
      <w:numPr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2">
    <w:name w:val="NumPar 2"/>
    <w:basedOn w:val="Normalny"/>
    <w:next w:val="Text1"/>
    <w:rsid w:val="00E531A3"/>
    <w:pPr>
      <w:numPr>
        <w:ilvl w:val="1"/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3">
    <w:name w:val="NumPar 3"/>
    <w:basedOn w:val="Normalny"/>
    <w:next w:val="Text1"/>
    <w:rsid w:val="00E531A3"/>
    <w:pPr>
      <w:numPr>
        <w:ilvl w:val="2"/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4">
    <w:name w:val="NumPar 4"/>
    <w:basedOn w:val="Normalny"/>
    <w:next w:val="Text1"/>
    <w:rsid w:val="00E531A3"/>
    <w:pPr>
      <w:numPr>
        <w:ilvl w:val="3"/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ChapterTitle">
    <w:name w:val="ChapterTitle"/>
    <w:basedOn w:val="Normalny"/>
    <w:next w:val="Normalny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z w:val="32"/>
      <w:szCs w:val="22"/>
      <w:bdr w:val="none" w:sz="0" w:space="0" w:color="auto"/>
      <w:lang w:val="pl-PL" w:eastAsia="en-GB"/>
    </w:rPr>
  </w:style>
  <w:style w:type="paragraph" w:customStyle="1" w:styleId="SectionTitle">
    <w:name w:val="SectionTitle"/>
    <w:basedOn w:val="Normalny"/>
    <w:next w:val="Nagwek1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mallCaps/>
      <w:sz w:val="28"/>
      <w:szCs w:val="22"/>
      <w:bdr w:val="none" w:sz="0" w:space="0" w:color="auto"/>
      <w:lang w:val="pl-PL" w:eastAsia="en-GB"/>
    </w:rPr>
  </w:style>
  <w:style w:type="paragraph" w:customStyle="1" w:styleId="Annexetitre">
    <w:name w:val="Annexe titre"/>
    <w:basedOn w:val="Normalny"/>
    <w:next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center"/>
    </w:pPr>
    <w:rPr>
      <w:rFonts w:eastAsia="Calibri"/>
      <w:b/>
      <w:szCs w:val="22"/>
      <w:u w:val="single"/>
      <w:bdr w:val="none" w:sz="0" w:space="0" w:color="auto"/>
      <w:lang w:val="pl-PL" w:eastAsia="en-GB"/>
    </w:rPr>
  </w:style>
  <w:style w:type="character" w:styleId="Tekstzastpczy">
    <w:name w:val="Placeholder Text"/>
    <w:uiPriority w:val="99"/>
    <w:semiHidden/>
    <w:rsid w:val="00E531A3"/>
    <w:rPr>
      <w:color w:val="808080"/>
    </w:rPr>
  </w:style>
  <w:style w:type="paragraph" w:customStyle="1" w:styleId="Zawartoramki">
    <w:name w:val="Zawartość ramki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Tahoma" w:eastAsia="Times New Roman" w:hAnsi="Tahoma" w:cs="Tahoma"/>
      <w:bdr w:val="none" w:sz="0" w:space="0" w:color="auto"/>
      <w:lang w:val="pl-PL" w:eastAsia="zh-CN"/>
    </w:rPr>
  </w:style>
  <w:style w:type="paragraph" w:customStyle="1" w:styleId="western">
    <w:name w:val="western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80" w:after="119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st">
    <w:name w:val="st"/>
    <w:rsid w:val="00E531A3"/>
  </w:style>
  <w:style w:type="character" w:styleId="Uwydatnienie">
    <w:name w:val="Emphasis"/>
    <w:uiPriority w:val="20"/>
    <w:qFormat/>
    <w:rsid w:val="00E531A3"/>
    <w:rPr>
      <w:i/>
      <w:iCs/>
    </w:rPr>
  </w:style>
  <w:style w:type="table" w:customStyle="1" w:styleId="Tabela-Siatka5">
    <w:name w:val="Tabela - Siatka5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wstpniesformatowany">
    <w:name w:val="Tekst wstępnie sformatowany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ourier New" w:eastAsia="NSimSun" w:hAnsi="Courier New" w:cs="Courier New"/>
      <w:sz w:val="20"/>
      <w:szCs w:val="20"/>
      <w:bdr w:val="none" w:sz="0" w:space="0" w:color="auto"/>
      <w:lang w:val="pl-PL" w:eastAsia="ar-SA"/>
    </w:rPr>
  </w:style>
  <w:style w:type="table" w:customStyle="1" w:styleId="Tabela-Siatka7">
    <w:name w:val="Tabela - Siatka7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Kolorowalistaakcent11">
    <w:name w:val="Kolorowa lista — akcent 11"/>
    <w:basedOn w:val="Normalny"/>
    <w:qFormat/>
    <w:rsid w:val="00772A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bdr w:val="none" w:sz="0" w:space="0" w:color="auto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0010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9F2470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F247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after="40" w:line="305" w:lineRule="auto"/>
      <w:jc w:val="both"/>
    </w:pPr>
    <w:rPr>
      <w:rFonts w:ascii="Tahoma" w:eastAsia="Tahoma" w:hAnsi="Tahoma" w:cs="Tahoma"/>
      <w:sz w:val="18"/>
      <w:szCs w:val="18"/>
      <w:bdr w:val="none" w:sz="0" w:space="0" w:color="auto"/>
      <w:lang w:val="pl-PL"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824FE"/>
    <w:rPr>
      <w:color w:val="605E5C"/>
      <w:shd w:val="clear" w:color="auto" w:fill="E1DFDD"/>
    </w:rPr>
  </w:style>
  <w:style w:type="paragraph" w:customStyle="1" w:styleId="Normalny2">
    <w:name w:val="Normalny_2"/>
    <w:basedOn w:val="Normalny"/>
    <w:qFormat/>
    <w:rsid w:val="00E524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</w:pPr>
    <w:rPr>
      <w:rFonts w:ascii="Arial Narrow" w:eastAsia="Times New Roman" w:hAnsi="Arial Narrow"/>
      <w:sz w:val="22"/>
      <w:bdr w:val="none" w:sz="0" w:space="0" w:color="auto"/>
      <w:lang w:val="pl-PL"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126AC"/>
    <w:rPr>
      <w:color w:val="605E5C"/>
      <w:shd w:val="clear" w:color="auto" w:fill="E1DFDD"/>
    </w:rPr>
  </w:style>
  <w:style w:type="paragraph" w:customStyle="1" w:styleId="WW-NormalnyWeb">
    <w:name w:val="WW-Normalny (Web)"/>
    <w:basedOn w:val="Normalny"/>
    <w:rsid w:val="0067638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00" w:after="119"/>
    </w:pPr>
    <w:rPr>
      <w:rFonts w:ascii="Arial Unicode MS" w:hAnsi="Arial Unicode MS"/>
      <w:szCs w:val="20"/>
      <w:bdr w:val="none" w:sz="0" w:space="0" w:color="auto"/>
      <w:lang w:val="pl-PL" w:eastAsia="pl-PL"/>
    </w:rPr>
  </w:style>
  <w:style w:type="numbering" w:customStyle="1" w:styleId="WWNum1">
    <w:name w:val="WWNum1"/>
    <w:basedOn w:val="Bezlisty"/>
    <w:rsid w:val="00676387"/>
    <w:pPr>
      <w:numPr>
        <w:numId w:val="19"/>
      </w:numPr>
    </w:pPr>
  </w:style>
  <w:style w:type="numbering" w:customStyle="1" w:styleId="WWNum3">
    <w:name w:val="WWNum3"/>
    <w:basedOn w:val="Bezlisty"/>
    <w:rsid w:val="00676387"/>
    <w:pPr>
      <w:numPr>
        <w:numId w:val="20"/>
      </w:numPr>
    </w:pPr>
  </w:style>
  <w:style w:type="character" w:customStyle="1" w:styleId="BulletSymbols">
    <w:name w:val="Bullet Symbols"/>
    <w:rsid w:val="00676387"/>
    <w:rPr>
      <w:rFonts w:ascii="OpenSymbol" w:eastAsia="OpenSymbol" w:hAnsi="OpenSymbol" w:cs="OpenSymbol"/>
    </w:rPr>
  </w:style>
  <w:style w:type="numbering" w:customStyle="1" w:styleId="WWNum11">
    <w:name w:val="WWNum11"/>
    <w:basedOn w:val="Bezlisty"/>
    <w:rsid w:val="00676387"/>
    <w:pPr>
      <w:numPr>
        <w:numId w:val="1"/>
      </w:numPr>
    </w:pPr>
  </w:style>
  <w:style w:type="numbering" w:customStyle="1" w:styleId="WWNum31">
    <w:name w:val="WWNum31"/>
    <w:basedOn w:val="Bezlisty"/>
    <w:rsid w:val="00676387"/>
    <w:pPr>
      <w:numPr>
        <w:numId w:val="3"/>
      </w:numPr>
    </w:pPr>
  </w:style>
  <w:style w:type="numbering" w:customStyle="1" w:styleId="WWNum32">
    <w:name w:val="WWNum32"/>
    <w:basedOn w:val="Bezlisty"/>
    <w:rsid w:val="00676387"/>
    <w:pPr>
      <w:numPr>
        <w:numId w:val="18"/>
      </w:numPr>
    </w:pPr>
  </w:style>
  <w:style w:type="character" w:customStyle="1" w:styleId="Nierozpoznanawzmianka5">
    <w:name w:val="Nierozpoznana wzmianka5"/>
    <w:uiPriority w:val="99"/>
    <w:semiHidden/>
    <w:unhideWhenUsed/>
    <w:rsid w:val="00676387"/>
    <w:rPr>
      <w:color w:val="605E5C"/>
      <w:shd w:val="clear" w:color="auto" w:fill="E1DFDD"/>
    </w:rPr>
  </w:style>
  <w:style w:type="character" w:customStyle="1" w:styleId="font">
    <w:name w:val="font"/>
    <w:basedOn w:val="Domylnaczcionkaakapitu"/>
    <w:rsid w:val="00FF69E5"/>
  </w:style>
  <w:style w:type="paragraph" w:customStyle="1" w:styleId="gwpd1266596gwp1b7badf0msolistparagraph">
    <w:name w:val="gwpd1266596_gwp1b7badf0_msolistparagraph"/>
    <w:basedOn w:val="Normalny"/>
    <w:rsid w:val="00FF69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76" w:lineRule="auto"/>
    </w:pPr>
    <w:rPr>
      <w:rFonts w:ascii="Calibri" w:eastAsia="Calibri" w:hAnsi="Calibri" w:cs="Calibri"/>
      <w:sz w:val="22"/>
      <w:szCs w:val="22"/>
      <w:bdr w:val="none" w:sz="0" w:space="0" w:color="auto"/>
      <w:lang w:val="pl-PL" w:eastAsia="pl-PL"/>
    </w:rPr>
  </w:style>
  <w:style w:type="character" w:customStyle="1" w:styleId="size">
    <w:name w:val="size"/>
    <w:basedOn w:val="Domylnaczcionkaakapitu"/>
    <w:rsid w:val="00FF69E5"/>
  </w:style>
  <w:style w:type="paragraph" w:customStyle="1" w:styleId="Textbodyindent">
    <w:name w:val="Text body indent"/>
    <w:basedOn w:val="Normalny"/>
    <w:rsid w:val="000859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N w:val="0"/>
      <w:spacing w:after="200" w:line="276" w:lineRule="auto"/>
      <w:ind w:left="2127" w:hanging="1422"/>
      <w:jc w:val="both"/>
      <w:textAlignment w:val="baseline"/>
    </w:pPr>
    <w:rPr>
      <w:rFonts w:ascii="Calibri" w:eastAsia="Calibri" w:hAnsi="Calibri"/>
      <w:kern w:val="3"/>
      <w:sz w:val="22"/>
      <w:szCs w:val="20"/>
      <w:bdr w:val="none" w:sz="0" w:space="0" w:color="auto"/>
      <w:lang w:val="pl-PL"/>
    </w:rPr>
  </w:style>
  <w:style w:type="paragraph" w:customStyle="1" w:styleId="Listapunktowana1">
    <w:name w:val="Lista punktowana1"/>
    <w:basedOn w:val="Normalny"/>
    <w:rsid w:val="000859EC"/>
    <w:pPr>
      <w:numPr>
        <w:numId w:val="2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N w:val="0"/>
      <w:spacing w:after="200" w:line="276" w:lineRule="auto"/>
      <w:textAlignment w:val="baseline"/>
    </w:pPr>
    <w:rPr>
      <w:rFonts w:ascii="Arial" w:eastAsia="Calibri" w:hAnsi="Arial" w:cs="Arial"/>
      <w:bCs/>
      <w:kern w:val="3"/>
      <w:sz w:val="20"/>
      <w:szCs w:val="20"/>
      <w:bdr w:val="none" w:sz="0" w:space="0" w:color="auto"/>
      <w:lang w:val="pl-PL"/>
    </w:rPr>
  </w:style>
  <w:style w:type="numbering" w:customStyle="1" w:styleId="WW8Num9">
    <w:name w:val="WW8Num9"/>
    <w:basedOn w:val="Bezlisty"/>
    <w:rsid w:val="000859EC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BA343-F376-402E-AC7C-646C5C717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2133</Words>
  <Characters>12800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14904</CharactersWithSpaces>
  <SharedDoc>false</SharedDoc>
  <HLinks>
    <vt:vector size="54" baseType="variant">
      <vt:variant>
        <vt:i4>5439498</vt:i4>
      </vt:variant>
      <vt:variant>
        <vt:i4>24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4128817</vt:i4>
      </vt:variant>
      <vt:variant>
        <vt:i4>21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18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1966199</vt:i4>
      </vt:variant>
      <vt:variant>
        <vt:i4>15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5439498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9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6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1966199</vt:i4>
      </vt:variant>
      <vt:variant>
        <vt:i4>3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6946929</vt:i4>
      </vt:variant>
      <vt:variant>
        <vt:i4>0</vt:i4>
      </vt:variant>
      <vt:variant>
        <vt:i4>0</vt:i4>
      </vt:variant>
      <vt:variant>
        <vt:i4>5</vt:i4>
      </vt:variant>
      <vt:variant>
        <vt:lpwstr>http://www.uck.pl/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Irena Budziaszek</cp:lastModifiedBy>
  <cp:revision>2</cp:revision>
  <cp:lastPrinted>2025-04-14T08:06:00Z</cp:lastPrinted>
  <dcterms:created xsi:type="dcterms:W3CDTF">2025-04-15T07:57:00Z</dcterms:created>
  <dcterms:modified xsi:type="dcterms:W3CDTF">2025-04-15T07:57:00Z</dcterms:modified>
</cp:coreProperties>
</file>